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0BC4" w14:textId="77777777" w:rsidR="00655706" w:rsidRPr="00845769" w:rsidRDefault="007B507B">
      <w:pPr>
        <w:pStyle w:val="Heading1"/>
        <w:jc w:val="center"/>
        <w:rPr>
          <w:rFonts w:ascii="Calibri" w:hAnsi="Calibri" w:cs="Calibri"/>
        </w:rPr>
      </w:pPr>
      <w:r w:rsidRPr="00845769">
        <w:rPr>
          <w:rFonts w:ascii="Calibri" w:hAnsi="Calibri" w:cs="Calibri"/>
        </w:rPr>
        <w:t>Healthcare Safety and Standard Precautions Activities</w:t>
      </w:r>
    </w:p>
    <w:p w14:paraId="372B2EE7" w14:textId="77777777" w:rsidR="00655706" w:rsidRPr="00845769" w:rsidRDefault="007B507B">
      <w:pPr>
        <w:pStyle w:val="Heading1"/>
        <w:rPr>
          <w:rFonts w:ascii="Calibri" w:hAnsi="Calibri" w:cs="Calibri"/>
        </w:rPr>
      </w:pPr>
      <w:r w:rsidRPr="00845769">
        <w:rPr>
          <w:rFonts w:ascii="Calibri" w:hAnsi="Calibri" w:cs="Calibri"/>
        </w:rPr>
        <w:t>Table of Contents</w:t>
      </w:r>
    </w:p>
    <w:p w14:paraId="0EB31F73" w14:textId="6C1E776F" w:rsidR="00655706" w:rsidRPr="00845769" w:rsidRDefault="00D530D7" w:rsidP="00B76925">
      <w:pPr>
        <w:spacing w:after="120"/>
        <w:rPr>
          <w:rFonts w:ascii="Calibri" w:hAnsi="Calibri" w:cs="Calibri"/>
        </w:rPr>
      </w:pPr>
      <w:hyperlink w:anchor="_Icebreakers" w:history="1">
        <w:r w:rsidRPr="00845769">
          <w:rPr>
            <w:rStyle w:val="Hyperlink"/>
            <w:rFonts w:ascii="Calibri" w:hAnsi="Calibri" w:cs="Calibri"/>
            <w:i/>
          </w:rPr>
          <w:t>Icebreakers</w:t>
        </w:r>
      </w:hyperlink>
    </w:p>
    <w:p w14:paraId="08CA35DA" w14:textId="322710A8" w:rsidR="00655706" w:rsidRPr="00845769" w:rsidRDefault="004B6D9F" w:rsidP="00B76925">
      <w:pPr>
        <w:spacing w:after="120"/>
        <w:rPr>
          <w:rFonts w:ascii="Calibri" w:hAnsi="Calibri" w:cs="Calibri"/>
        </w:rPr>
      </w:pPr>
      <w:hyperlink w:anchor="_Example_discussion_prompts" w:history="1">
        <w:r>
          <w:rPr>
            <w:rStyle w:val="Hyperlink"/>
            <w:rFonts w:ascii="Calibri" w:hAnsi="Calibri" w:cs="Calibri"/>
            <w:i/>
          </w:rPr>
          <w:t>Example discussion prompts (in-class or online)</w:t>
        </w:r>
      </w:hyperlink>
    </w:p>
    <w:p w14:paraId="5080B314" w14:textId="1CCA424B" w:rsidR="00655706" w:rsidRPr="00845769" w:rsidRDefault="00D530D7" w:rsidP="00B76925">
      <w:pPr>
        <w:spacing w:after="120"/>
        <w:rPr>
          <w:rFonts w:ascii="Calibri" w:hAnsi="Calibri" w:cs="Calibri"/>
        </w:rPr>
      </w:pPr>
      <w:hyperlink w:anchor="_Germs_That_Glow" w:history="1">
        <w:r w:rsidRPr="00845769">
          <w:rPr>
            <w:rStyle w:val="Hyperlink"/>
            <w:rFonts w:ascii="Calibri" w:hAnsi="Calibri" w:cs="Calibri"/>
            <w:i/>
          </w:rPr>
          <w:t>Germs That Glow</w:t>
        </w:r>
      </w:hyperlink>
    </w:p>
    <w:p w14:paraId="7462D9A8" w14:textId="07F23D68" w:rsidR="00655706" w:rsidRPr="00845769" w:rsidRDefault="00D530D7" w:rsidP="00B76925">
      <w:pPr>
        <w:spacing w:after="120"/>
        <w:rPr>
          <w:rFonts w:ascii="Calibri" w:hAnsi="Calibri" w:cs="Calibri"/>
        </w:rPr>
      </w:pPr>
      <w:hyperlink w:anchor="_Clean_Sweep_Challenge" w:history="1">
        <w:r w:rsidRPr="00845769">
          <w:rPr>
            <w:rStyle w:val="Hyperlink"/>
            <w:rFonts w:ascii="Calibri" w:hAnsi="Calibri" w:cs="Calibri"/>
            <w:i/>
          </w:rPr>
          <w:t>Clean Sweep Challenge</w:t>
        </w:r>
      </w:hyperlink>
    </w:p>
    <w:p w14:paraId="0F45089B" w14:textId="4A04E4D1" w:rsidR="00655706" w:rsidRPr="00845769" w:rsidRDefault="00D530D7" w:rsidP="00B76925">
      <w:pPr>
        <w:spacing w:after="120"/>
        <w:rPr>
          <w:rFonts w:ascii="Calibri" w:hAnsi="Calibri" w:cs="Calibri"/>
        </w:rPr>
      </w:pPr>
      <w:hyperlink w:anchor="_SDS_Scavenger_Hunt" w:history="1">
        <w:r w:rsidRPr="00845769">
          <w:rPr>
            <w:rStyle w:val="Hyperlink"/>
            <w:rFonts w:ascii="Calibri" w:hAnsi="Calibri" w:cs="Calibri"/>
            <w:i/>
          </w:rPr>
          <w:t>SDS Scavenger Hunt</w:t>
        </w:r>
      </w:hyperlink>
    </w:p>
    <w:p w14:paraId="6667DE79" w14:textId="2C0AE1AD" w:rsidR="00655706" w:rsidRPr="00845769" w:rsidRDefault="00A1266C" w:rsidP="00B76925">
      <w:pPr>
        <w:spacing w:after="120"/>
        <w:rPr>
          <w:rFonts w:ascii="Calibri" w:hAnsi="Calibri" w:cs="Calibri"/>
        </w:rPr>
      </w:pPr>
      <w:hyperlink w:anchor="_PPE_Race:_Don" w:history="1">
        <w:r w:rsidRPr="00845769">
          <w:rPr>
            <w:rStyle w:val="Hyperlink"/>
            <w:rFonts w:ascii="Calibri" w:hAnsi="Calibri" w:cs="Calibri"/>
            <w:i/>
          </w:rPr>
          <w:t>PPE Race: Don &amp; Doff Like a Pro</w:t>
        </w:r>
      </w:hyperlink>
    </w:p>
    <w:p w14:paraId="39CEC2B1" w14:textId="297ED23B" w:rsidR="00655706" w:rsidRPr="00845769" w:rsidRDefault="00170AC8" w:rsidP="00B76925">
      <w:pPr>
        <w:spacing w:after="120"/>
        <w:rPr>
          <w:rFonts w:ascii="Calibri" w:hAnsi="Calibri" w:cs="Calibri"/>
        </w:rPr>
      </w:pPr>
      <w:hyperlink w:anchor="_Safety_Snapshot:_Workplace" w:history="1">
        <w:r w:rsidRPr="00845769">
          <w:rPr>
            <w:rStyle w:val="Hyperlink"/>
            <w:rFonts w:ascii="Calibri" w:hAnsi="Calibri" w:cs="Calibri"/>
            <w:i/>
          </w:rPr>
          <w:t>Safety Snapshot: Workplace Photo Challenge</w:t>
        </w:r>
      </w:hyperlink>
    </w:p>
    <w:p w14:paraId="4C0FC802" w14:textId="152CABF1" w:rsidR="00655706" w:rsidRPr="00845769" w:rsidRDefault="00616019" w:rsidP="00B76925">
      <w:pPr>
        <w:spacing w:after="120"/>
        <w:rPr>
          <w:rFonts w:ascii="Calibri" w:hAnsi="Calibri" w:cs="Calibri"/>
        </w:rPr>
      </w:pPr>
      <w:hyperlink w:anchor="_Safety_Spotlight:_Agency" w:history="1">
        <w:r>
          <w:rPr>
            <w:rStyle w:val="Hyperlink"/>
            <w:rFonts w:ascii="Calibri" w:hAnsi="Calibri" w:cs="Calibri"/>
            <w:i/>
          </w:rPr>
          <w:t>Safety Spotlight: Agency Deep Dive</w:t>
        </w:r>
      </w:hyperlink>
    </w:p>
    <w:p w14:paraId="1478C80D" w14:textId="683DA31C" w:rsidR="00655706" w:rsidRPr="00845769" w:rsidRDefault="00D530D7" w:rsidP="00B76925">
      <w:pPr>
        <w:spacing w:after="120"/>
        <w:rPr>
          <w:rFonts w:ascii="Calibri" w:hAnsi="Calibri" w:cs="Calibri"/>
        </w:rPr>
      </w:pPr>
      <w:hyperlink w:anchor="_Everyday_Threats_to" w:history="1">
        <w:r w:rsidRPr="00845769">
          <w:rPr>
            <w:rStyle w:val="Hyperlink"/>
            <w:rFonts w:ascii="Calibri" w:hAnsi="Calibri" w:cs="Calibri"/>
            <w:i/>
          </w:rPr>
          <w:t>Everyday Threats to Infection Control</w:t>
        </w:r>
      </w:hyperlink>
    </w:p>
    <w:p w14:paraId="6D4B1F17" w14:textId="1D50B90B" w:rsidR="00B76925" w:rsidRPr="00845769" w:rsidRDefault="00D530D7" w:rsidP="00B76925">
      <w:pPr>
        <w:spacing w:after="120"/>
        <w:rPr>
          <w:rFonts w:ascii="Calibri" w:hAnsi="Calibri" w:cs="Calibri"/>
        </w:rPr>
      </w:pPr>
      <w:hyperlink w:anchor="_Infectious_Agents_&amp;_1" w:history="1">
        <w:r w:rsidRPr="00845769">
          <w:rPr>
            <w:rStyle w:val="Hyperlink"/>
            <w:rFonts w:ascii="Calibri" w:hAnsi="Calibri" w:cs="Calibri"/>
            <w:i/>
          </w:rPr>
          <w:t>Infectious Agents &amp; Bio/Chemical Threats</w:t>
        </w:r>
      </w:hyperlink>
      <w:bookmarkStart w:id="0" w:name="_Icebreakers"/>
      <w:bookmarkEnd w:id="0"/>
    </w:p>
    <w:p w14:paraId="0C7E4AF2" w14:textId="16CA632B" w:rsidR="00655706" w:rsidRDefault="007B507B">
      <w:pPr>
        <w:pStyle w:val="Heading2"/>
        <w:rPr>
          <w:rFonts w:ascii="Calibri" w:hAnsi="Calibri" w:cs="Calibri"/>
        </w:rPr>
      </w:pPr>
      <w:r w:rsidRPr="63CA06EC">
        <w:rPr>
          <w:rFonts w:ascii="Calibri" w:hAnsi="Calibri" w:cs="Calibri"/>
        </w:rPr>
        <w:t>Icebreakers</w:t>
      </w:r>
    </w:p>
    <w:p w14:paraId="69CEF528" w14:textId="2F789A01" w:rsidR="003B7FD2" w:rsidRPr="003B7FD2" w:rsidRDefault="003B7FD2" w:rsidP="003B7FD2">
      <w:pPr>
        <w:rPr>
          <w:rFonts w:ascii="Calibri" w:hAnsi="Calibri" w:cs="Calibri"/>
        </w:rPr>
      </w:pPr>
      <w:r w:rsidRPr="63CA06EC">
        <w:rPr>
          <w:rFonts w:ascii="Calibri" w:hAnsi="Calibri" w:cs="Calibri"/>
        </w:rPr>
        <w:t>Personal Experience Share: “Share a time when following or not following safety precautions had a significant impact. What lessons were learned?”</w:t>
      </w:r>
    </w:p>
    <w:p w14:paraId="101A9C99" w14:textId="77777777" w:rsidR="003B7FD2" w:rsidRPr="003B7FD2" w:rsidRDefault="003B7FD2" w:rsidP="003B7FD2">
      <w:pPr>
        <w:rPr>
          <w:rFonts w:ascii="Calibri" w:hAnsi="Calibri" w:cs="Calibri"/>
        </w:rPr>
      </w:pPr>
      <w:r w:rsidRPr="003B7FD2">
        <w:rPr>
          <w:rFonts w:ascii="Calibri" w:hAnsi="Calibri" w:cs="Calibri"/>
        </w:rPr>
        <w:t>Safety Myth-Busting: “Discuss common myths or misconceptions about safety and standard precautions in healthcare. What’s the truth behind these myths, and how can correct practices be reinforced?”</w:t>
      </w:r>
    </w:p>
    <w:p w14:paraId="60826690" w14:textId="77777777" w:rsidR="003B7FD2" w:rsidRDefault="003B7FD2" w:rsidP="003B7FD2">
      <w:pPr>
        <w:rPr>
          <w:rFonts w:ascii="Calibri" w:hAnsi="Calibri" w:cs="Calibri"/>
        </w:rPr>
      </w:pPr>
      <w:r w:rsidRPr="003B7FD2">
        <w:rPr>
          <w:rFonts w:ascii="Calibri" w:hAnsi="Calibri" w:cs="Calibri"/>
        </w:rPr>
        <w:t>Best Practices Brainstorm: “What are some creative ways to promote and ensure adherence to safety protocols in our workplace? How can we make safety a more integral part of our daily routines?”</w:t>
      </w:r>
    </w:p>
    <w:p w14:paraId="434A8A12" w14:textId="47B40721" w:rsidR="003B7FD2" w:rsidRPr="003B7FD2" w:rsidRDefault="003B7FD2" w:rsidP="003B7FD2">
      <w:pPr>
        <w:rPr>
          <w:rFonts w:ascii="Calibri" w:hAnsi="Calibri" w:cs="Calibri"/>
        </w:rPr>
      </w:pPr>
      <w:r w:rsidRPr="003B7FD2">
        <w:rPr>
          <w:rFonts w:ascii="Calibri" w:hAnsi="Calibri" w:cs="Calibri"/>
        </w:rPr>
        <w:t>Emergency Preparedness Drill: “Let’s go through a quick drill on how to respond to a specific safety emergency (e.g., a chemical spill or needle stick injury). What are the key steps and precautions to take?”</w:t>
      </w:r>
    </w:p>
    <w:p w14:paraId="023FC42B" w14:textId="3D1D325C" w:rsidR="00655706" w:rsidRDefault="007B507B">
      <w:pPr>
        <w:pStyle w:val="Heading2"/>
        <w:rPr>
          <w:rFonts w:ascii="Calibri" w:hAnsi="Calibri" w:cs="Calibri"/>
        </w:rPr>
      </w:pPr>
      <w:bookmarkStart w:id="1" w:name="_Example_discussion_prompt"/>
      <w:bookmarkStart w:id="2" w:name="_Example_discussion_prompts"/>
      <w:bookmarkEnd w:id="1"/>
      <w:bookmarkEnd w:id="2"/>
      <w:r w:rsidRPr="00845769">
        <w:rPr>
          <w:rFonts w:ascii="Calibri" w:hAnsi="Calibri" w:cs="Calibri"/>
        </w:rPr>
        <w:t>Example discussion prompt</w:t>
      </w:r>
      <w:r w:rsidR="004B6D9F">
        <w:rPr>
          <w:rFonts w:ascii="Calibri" w:hAnsi="Calibri" w:cs="Calibri"/>
        </w:rPr>
        <w:t>s</w:t>
      </w:r>
      <w:r w:rsidRPr="00845769">
        <w:rPr>
          <w:rFonts w:ascii="Calibri" w:hAnsi="Calibri" w:cs="Calibri"/>
        </w:rPr>
        <w:t xml:space="preserve"> </w:t>
      </w:r>
      <w:r w:rsidR="004B6D9F">
        <w:rPr>
          <w:rFonts w:ascii="Calibri" w:hAnsi="Calibri" w:cs="Calibri"/>
        </w:rPr>
        <w:t>(</w:t>
      </w:r>
      <w:r w:rsidRPr="00845769">
        <w:rPr>
          <w:rFonts w:ascii="Calibri" w:hAnsi="Calibri" w:cs="Calibri"/>
        </w:rPr>
        <w:t>in-class or online</w:t>
      </w:r>
      <w:r w:rsidR="004B6D9F">
        <w:rPr>
          <w:rFonts w:ascii="Calibri" w:hAnsi="Calibri" w:cs="Calibri"/>
        </w:rPr>
        <w:t>)</w:t>
      </w:r>
    </w:p>
    <w:p w14:paraId="13BF0E96" w14:textId="77777777" w:rsidR="003B7FD2" w:rsidRPr="003B7FD2" w:rsidRDefault="003B7FD2" w:rsidP="003B7FD2">
      <w:pPr>
        <w:rPr>
          <w:rFonts w:ascii="Calibri" w:hAnsi="Calibri" w:cs="Calibri"/>
        </w:rPr>
      </w:pPr>
      <w:r w:rsidRPr="003B7FD2">
        <w:rPr>
          <w:rFonts w:ascii="Calibri" w:hAnsi="Calibri" w:cs="Calibri"/>
        </w:rPr>
        <w:t>Hand Hygiene: “Why is hand hygiene critical in preventing healthcare-associated infections? What are the best practices for hand washing and using hand sanitizers effectively?”</w:t>
      </w:r>
    </w:p>
    <w:p w14:paraId="239F5A86" w14:textId="77777777" w:rsidR="003B7FD2" w:rsidRPr="003B7FD2" w:rsidRDefault="003B7FD2" w:rsidP="003B7FD2">
      <w:pPr>
        <w:rPr>
          <w:rFonts w:ascii="Calibri" w:hAnsi="Calibri" w:cs="Calibri"/>
        </w:rPr>
      </w:pPr>
      <w:r w:rsidRPr="003B7FD2">
        <w:rPr>
          <w:rFonts w:ascii="Calibri" w:hAnsi="Calibri" w:cs="Calibri"/>
        </w:rPr>
        <w:t>Personal Protective Equipment (PPE): “What types of PPE are essential for different healthcare scenarios? How should PPE be properly donned and removed to minimize contamination risk?”</w:t>
      </w:r>
    </w:p>
    <w:p w14:paraId="33608BD7" w14:textId="77777777" w:rsidR="003B7FD2" w:rsidRPr="003B7FD2" w:rsidRDefault="003B7FD2" w:rsidP="003B7FD2">
      <w:pPr>
        <w:rPr>
          <w:rFonts w:ascii="Calibri" w:hAnsi="Calibri" w:cs="Calibri"/>
        </w:rPr>
      </w:pPr>
      <w:r w:rsidRPr="003B7FD2">
        <w:rPr>
          <w:rFonts w:ascii="Calibri" w:hAnsi="Calibri" w:cs="Calibri"/>
        </w:rPr>
        <w:lastRenderedPageBreak/>
        <w:t>Infection Control Protocols: “How can we ensure that infection control protocols are consistently followed in our healthcare setting? What are some common challenges and solutions?”</w:t>
      </w:r>
    </w:p>
    <w:p w14:paraId="19E183AF" w14:textId="77777777" w:rsidR="003B7FD2" w:rsidRPr="003B7FD2" w:rsidRDefault="003B7FD2" w:rsidP="003B7FD2">
      <w:pPr>
        <w:rPr>
          <w:rFonts w:ascii="Calibri" w:hAnsi="Calibri" w:cs="Calibri"/>
        </w:rPr>
      </w:pPr>
      <w:r w:rsidRPr="003B7FD2">
        <w:rPr>
          <w:rFonts w:ascii="Calibri" w:hAnsi="Calibri" w:cs="Calibri"/>
        </w:rPr>
        <w:t>Sharps Safety: “What are the best practices for handling and disposing of sharps to prevent needlestick injuries and other accidents? How can we improve adherence to these practices?”</w:t>
      </w:r>
    </w:p>
    <w:p w14:paraId="7B859C79" w14:textId="77777777" w:rsidR="003B7FD2" w:rsidRPr="003B7FD2" w:rsidRDefault="003B7FD2" w:rsidP="003B7FD2">
      <w:pPr>
        <w:rPr>
          <w:rFonts w:ascii="Calibri" w:hAnsi="Calibri" w:cs="Calibri"/>
        </w:rPr>
      </w:pPr>
      <w:r w:rsidRPr="003B7FD2">
        <w:rPr>
          <w:rFonts w:ascii="Calibri" w:hAnsi="Calibri" w:cs="Calibri"/>
        </w:rPr>
        <w:t>Isolation Precautions: “When are isolation precautions necessary, and what types are there? How can we effectively implement and monitor isolation procedures?”</w:t>
      </w:r>
    </w:p>
    <w:p w14:paraId="4FD0CE3C" w14:textId="77777777" w:rsidR="003B7FD2" w:rsidRPr="003B7FD2" w:rsidRDefault="003B7FD2" w:rsidP="003B7FD2">
      <w:pPr>
        <w:rPr>
          <w:rFonts w:ascii="Calibri" w:hAnsi="Calibri" w:cs="Calibri"/>
        </w:rPr>
      </w:pPr>
      <w:r w:rsidRPr="003B7FD2">
        <w:rPr>
          <w:rFonts w:ascii="Calibri" w:hAnsi="Calibri" w:cs="Calibri"/>
        </w:rPr>
        <w:t>Emergency Preparedness: “What are the key components of an emergency preparedness plan for healthcare settings? How can we ensure staff are well-prepared for various types of emergencies?”</w:t>
      </w:r>
    </w:p>
    <w:p w14:paraId="1884AC71" w14:textId="77777777" w:rsidR="003B7FD2" w:rsidRPr="003B7FD2" w:rsidRDefault="003B7FD2" w:rsidP="003B7FD2">
      <w:pPr>
        <w:rPr>
          <w:rFonts w:ascii="Calibri" w:hAnsi="Calibri" w:cs="Calibri"/>
        </w:rPr>
      </w:pPr>
      <w:r w:rsidRPr="003B7FD2">
        <w:rPr>
          <w:rFonts w:ascii="Calibri" w:hAnsi="Calibri" w:cs="Calibri"/>
        </w:rPr>
        <w:t>Safe Handling of Hazardous Materials: “What are the guidelines for safely handling and disposing of hazardous materials (e.g., chemicals, biohazards) in a healthcare environment?”</w:t>
      </w:r>
    </w:p>
    <w:p w14:paraId="34D819F5" w14:textId="77777777" w:rsidR="003B7FD2" w:rsidRPr="003B7FD2" w:rsidRDefault="003B7FD2" w:rsidP="003B7FD2">
      <w:pPr>
        <w:rPr>
          <w:rFonts w:ascii="Calibri" w:hAnsi="Calibri" w:cs="Calibri"/>
        </w:rPr>
      </w:pPr>
      <w:r w:rsidRPr="003B7FD2">
        <w:rPr>
          <w:rFonts w:ascii="Calibri" w:hAnsi="Calibri" w:cs="Calibri"/>
        </w:rPr>
        <w:t>Patient Safety Culture: “How can we foster a culture of safety within our healthcare team? What role do communication and reporting play in enhancing patient safety?”</w:t>
      </w:r>
    </w:p>
    <w:p w14:paraId="61689A9A" w14:textId="77777777" w:rsidR="003B7FD2" w:rsidRPr="003B7FD2" w:rsidRDefault="003B7FD2" w:rsidP="003B7FD2">
      <w:pPr>
        <w:rPr>
          <w:rFonts w:ascii="Calibri" w:hAnsi="Calibri" w:cs="Calibri"/>
        </w:rPr>
      </w:pPr>
      <w:r w:rsidRPr="003B7FD2">
        <w:rPr>
          <w:rFonts w:ascii="Calibri" w:hAnsi="Calibri" w:cs="Calibri"/>
        </w:rPr>
        <w:t>Error Reporting and Learning: “How can we create a non-punitive environment where staff feel comfortable reporting safety incidents and near misses? What can we learn from these reports to improve safety practices?”</w:t>
      </w:r>
    </w:p>
    <w:p w14:paraId="695057C8" w14:textId="3B120D9F" w:rsidR="003B7FD2" w:rsidRPr="0000679E" w:rsidRDefault="003B7FD2" w:rsidP="0000679E">
      <w:pPr>
        <w:rPr>
          <w:rFonts w:ascii="Calibri" w:hAnsi="Calibri" w:cs="Calibri"/>
        </w:rPr>
      </w:pPr>
      <w:r w:rsidRPr="003B7FD2">
        <w:rPr>
          <w:rFonts w:ascii="Calibri" w:hAnsi="Calibri" w:cs="Calibri"/>
        </w:rPr>
        <w:t>Training and Compliance: “What are the most effective methods for training staff on safety and standard precautions? How can we ensure ongoing compliance and address knowledge gaps?”</w:t>
      </w:r>
      <w:bookmarkStart w:id="3" w:name="_Germs_That_Glow"/>
      <w:bookmarkEnd w:id="3"/>
    </w:p>
    <w:p w14:paraId="5C05C8BB" w14:textId="35E690DE" w:rsidR="00655706" w:rsidRPr="00845769" w:rsidRDefault="007B507B">
      <w:pPr>
        <w:pStyle w:val="Heading2"/>
        <w:rPr>
          <w:rFonts w:ascii="Calibri" w:hAnsi="Calibri" w:cs="Calibri"/>
        </w:rPr>
      </w:pPr>
      <w:r w:rsidRPr="00845769">
        <w:rPr>
          <w:rFonts w:ascii="Calibri" w:hAnsi="Calibri" w:cs="Calibri"/>
        </w:rPr>
        <w:t>Germs That Glow</w:t>
      </w:r>
    </w:p>
    <w:p w14:paraId="652313E5" w14:textId="1F3B61EB" w:rsidR="00647A56" w:rsidRPr="00845769" w:rsidRDefault="00647A56" w:rsidP="00647A56">
      <w:pPr>
        <w:spacing w:after="0" w:line="240" w:lineRule="auto"/>
        <w:rPr>
          <w:rFonts w:ascii="Calibri" w:hAnsi="Calibri" w:cs="Calibri"/>
        </w:rPr>
      </w:pPr>
      <w:r w:rsidRPr="00845769">
        <w:rPr>
          <w:rFonts w:ascii="Calibri" w:hAnsi="Calibri" w:cs="Calibri"/>
        </w:rPr>
        <w:t xml:space="preserve">30–45 minutes, in-person, whole group  </w:t>
      </w:r>
    </w:p>
    <w:p w14:paraId="4E4A440C" w14:textId="77777777" w:rsidR="00156E94" w:rsidRPr="00845769" w:rsidRDefault="00647A56" w:rsidP="00647A56">
      <w:pPr>
        <w:spacing w:after="0" w:line="240" w:lineRule="auto"/>
        <w:rPr>
          <w:rFonts w:ascii="Calibri" w:hAnsi="Calibri" w:cs="Calibri"/>
        </w:rPr>
      </w:pPr>
      <w:r w:rsidRPr="00A34F79">
        <w:rPr>
          <w:rFonts w:ascii="Calibri" w:hAnsi="Calibri" w:cs="Calibri"/>
          <w:b/>
          <w:bCs/>
        </w:rPr>
        <w:t>Competencies:</w:t>
      </w:r>
      <w:r w:rsidRPr="00845769">
        <w:rPr>
          <w:rFonts w:ascii="Calibri" w:hAnsi="Calibri" w:cs="Calibri"/>
        </w:rPr>
        <w:t xml:space="preserve"> 2, 3 </w:t>
      </w:r>
    </w:p>
    <w:p w14:paraId="2690B10D" w14:textId="77777777" w:rsidR="00156E94" w:rsidRPr="00845769" w:rsidRDefault="00156E94" w:rsidP="00647A56">
      <w:pPr>
        <w:spacing w:after="0" w:line="240" w:lineRule="auto"/>
        <w:rPr>
          <w:rFonts w:ascii="Calibri" w:hAnsi="Calibri" w:cs="Calibri"/>
        </w:rPr>
      </w:pPr>
    </w:p>
    <w:p w14:paraId="314D0836" w14:textId="1221679D" w:rsidR="00647A56" w:rsidRPr="00845769" w:rsidRDefault="00647A56" w:rsidP="00647A56">
      <w:pPr>
        <w:spacing w:after="0" w:line="240" w:lineRule="auto"/>
        <w:rPr>
          <w:rFonts w:ascii="Calibri" w:hAnsi="Calibri" w:cs="Calibri"/>
          <w:b/>
          <w:bCs/>
        </w:rPr>
      </w:pPr>
      <w:r w:rsidRPr="00845769">
        <w:rPr>
          <w:rFonts w:ascii="Calibri" w:hAnsi="Calibri" w:cs="Calibri"/>
          <w:b/>
          <w:bCs/>
        </w:rPr>
        <w:t xml:space="preserve">Materials: </w:t>
      </w:r>
    </w:p>
    <w:p w14:paraId="17D526D8" w14:textId="0FAB57A4" w:rsidR="00647A56" w:rsidRPr="00845769" w:rsidRDefault="00647A56" w:rsidP="00647A56">
      <w:pPr>
        <w:pStyle w:val="ListParagraph"/>
        <w:numPr>
          <w:ilvl w:val="0"/>
          <w:numId w:val="10"/>
        </w:numPr>
        <w:spacing w:after="0" w:line="240" w:lineRule="auto"/>
        <w:rPr>
          <w:rFonts w:ascii="Calibri" w:hAnsi="Calibri" w:cs="Calibri"/>
        </w:rPr>
      </w:pPr>
      <w:r w:rsidRPr="00845769">
        <w:rPr>
          <w:rFonts w:ascii="Calibri" w:hAnsi="Calibri" w:cs="Calibri"/>
        </w:rPr>
        <w:t xml:space="preserve">UV-reactive lotion or powder (e.g., Glo Germ or detergent that glows under black light) </w:t>
      </w:r>
    </w:p>
    <w:p w14:paraId="1C396DA7" w14:textId="2067F458" w:rsidR="00647A56" w:rsidRPr="00845769" w:rsidRDefault="00647A56" w:rsidP="00647A56">
      <w:pPr>
        <w:pStyle w:val="ListParagraph"/>
        <w:numPr>
          <w:ilvl w:val="0"/>
          <w:numId w:val="10"/>
        </w:numPr>
        <w:spacing w:after="0" w:line="240" w:lineRule="auto"/>
        <w:rPr>
          <w:rFonts w:ascii="Calibri" w:hAnsi="Calibri" w:cs="Calibri"/>
        </w:rPr>
      </w:pPr>
      <w:r w:rsidRPr="00845769">
        <w:rPr>
          <w:rFonts w:ascii="Calibri" w:hAnsi="Calibri" w:cs="Calibri"/>
        </w:rPr>
        <w:t xml:space="preserve">Black light </w:t>
      </w:r>
    </w:p>
    <w:p w14:paraId="74CFAEA4" w14:textId="279CD5C9" w:rsidR="00647A56" w:rsidRPr="00845769" w:rsidRDefault="00647A56" w:rsidP="00647A56">
      <w:pPr>
        <w:pStyle w:val="ListParagraph"/>
        <w:numPr>
          <w:ilvl w:val="0"/>
          <w:numId w:val="10"/>
        </w:numPr>
        <w:spacing w:after="0" w:line="240" w:lineRule="auto"/>
        <w:rPr>
          <w:rFonts w:ascii="Calibri" w:hAnsi="Calibri" w:cs="Calibri"/>
        </w:rPr>
      </w:pPr>
      <w:r w:rsidRPr="00845769">
        <w:rPr>
          <w:rFonts w:ascii="Calibri" w:hAnsi="Calibri" w:cs="Calibri"/>
        </w:rPr>
        <w:t xml:space="preserve">Paper towels or hand wipes </w:t>
      </w:r>
    </w:p>
    <w:p w14:paraId="0ADE02E8" w14:textId="77777777" w:rsidR="003651E1" w:rsidRPr="00845769" w:rsidRDefault="00647A56" w:rsidP="00647A56">
      <w:pPr>
        <w:pStyle w:val="ListParagraph"/>
        <w:numPr>
          <w:ilvl w:val="0"/>
          <w:numId w:val="10"/>
        </w:numPr>
        <w:spacing w:after="0" w:line="240" w:lineRule="auto"/>
        <w:rPr>
          <w:rFonts w:ascii="Calibri" w:hAnsi="Calibri" w:cs="Calibri"/>
        </w:rPr>
      </w:pPr>
      <w:r w:rsidRPr="00845769">
        <w:rPr>
          <w:rFonts w:ascii="Calibri" w:hAnsi="Calibri" w:cs="Calibri"/>
        </w:rPr>
        <w:t xml:space="preserve">Gloves (optional for facilitator) </w:t>
      </w:r>
    </w:p>
    <w:p w14:paraId="76AA9A07" w14:textId="5D7C7694" w:rsidR="00647A56" w:rsidRPr="00845769" w:rsidRDefault="00647A56" w:rsidP="00647A56">
      <w:pPr>
        <w:pStyle w:val="ListParagraph"/>
        <w:numPr>
          <w:ilvl w:val="0"/>
          <w:numId w:val="10"/>
        </w:numPr>
        <w:spacing w:after="0" w:line="240" w:lineRule="auto"/>
        <w:rPr>
          <w:rFonts w:ascii="Calibri" w:hAnsi="Calibri" w:cs="Calibri"/>
        </w:rPr>
      </w:pPr>
      <w:r w:rsidRPr="00845769">
        <w:rPr>
          <w:rFonts w:ascii="Calibri" w:hAnsi="Calibri" w:cs="Calibri"/>
        </w:rPr>
        <w:t xml:space="preserve">Reflection question prompts (see below) </w:t>
      </w:r>
    </w:p>
    <w:p w14:paraId="03DD42EB" w14:textId="2CA8D8AE" w:rsidR="00647A56" w:rsidRPr="00845769" w:rsidRDefault="00647A56" w:rsidP="00647A56">
      <w:pPr>
        <w:spacing w:after="0" w:line="240" w:lineRule="auto"/>
        <w:rPr>
          <w:rFonts w:ascii="Calibri" w:hAnsi="Calibri" w:cs="Calibri"/>
        </w:rPr>
      </w:pPr>
    </w:p>
    <w:p w14:paraId="5A5CF5EE" w14:textId="77777777" w:rsidR="00647A56" w:rsidRPr="00845769" w:rsidRDefault="00647A56" w:rsidP="00647A56">
      <w:pPr>
        <w:spacing w:after="0" w:line="240" w:lineRule="auto"/>
        <w:rPr>
          <w:rFonts w:ascii="Calibri" w:hAnsi="Calibri" w:cs="Calibri"/>
          <w:b/>
          <w:bCs/>
        </w:rPr>
      </w:pPr>
      <w:r w:rsidRPr="00845769">
        <w:rPr>
          <w:rFonts w:ascii="Calibri" w:hAnsi="Calibri" w:cs="Calibri"/>
          <w:b/>
          <w:bCs/>
        </w:rPr>
        <w:t xml:space="preserve">Setup: </w:t>
      </w:r>
    </w:p>
    <w:p w14:paraId="0F55BF54" w14:textId="77777777" w:rsidR="00647A56" w:rsidRPr="00845769" w:rsidRDefault="00647A56" w:rsidP="003651E1">
      <w:pPr>
        <w:pStyle w:val="ListParagraph"/>
        <w:numPr>
          <w:ilvl w:val="0"/>
          <w:numId w:val="11"/>
        </w:numPr>
        <w:spacing w:after="0" w:line="240" w:lineRule="auto"/>
        <w:rPr>
          <w:rFonts w:ascii="Calibri" w:hAnsi="Calibri" w:cs="Calibri"/>
        </w:rPr>
      </w:pPr>
      <w:r w:rsidRPr="00845769">
        <w:rPr>
          <w:rFonts w:ascii="Calibri" w:hAnsi="Calibri" w:cs="Calibri"/>
        </w:rPr>
        <w:t xml:space="preserve">Before students enter, apply a small amount of UV-reactive lotion or detergent to one hand. </w:t>
      </w:r>
    </w:p>
    <w:p w14:paraId="5CFCC491" w14:textId="603D6D10" w:rsidR="00647A56" w:rsidRPr="00845769" w:rsidRDefault="00647A56" w:rsidP="003651E1">
      <w:pPr>
        <w:pStyle w:val="ListParagraph"/>
        <w:numPr>
          <w:ilvl w:val="0"/>
          <w:numId w:val="11"/>
        </w:numPr>
        <w:spacing w:after="0" w:line="240" w:lineRule="auto"/>
        <w:rPr>
          <w:rFonts w:ascii="Calibri" w:hAnsi="Calibri" w:cs="Calibri"/>
        </w:rPr>
      </w:pPr>
      <w:r w:rsidRPr="00845769">
        <w:rPr>
          <w:rFonts w:ascii="Calibri" w:hAnsi="Calibri" w:cs="Calibri"/>
        </w:rPr>
        <w:t xml:space="preserve">As students arrive, greet each of them with a handshake or high five (whatever is appropriate). </w:t>
      </w:r>
    </w:p>
    <w:p w14:paraId="75A3ECAC" w14:textId="5BF71381" w:rsidR="00647A56" w:rsidRPr="00845769" w:rsidRDefault="00647A56" w:rsidP="003651E1">
      <w:pPr>
        <w:pStyle w:val="ListParagraph"/>
        <w:numPr>
          <w:ilvl w:val="0"/>
          <w:numId w:val="11"/>
        </w:numPr>
        <w:spacing w:after="0" w:line="240" w:lineRule="auto"/>
        <w:rPr>
          <w:rFonts w:ascii="Calibri" w:hAnsi="Calibri" w:cs="Calibri"/>
        </w:rPr>
      </w:pPr>
      <w:r w:rsidRPr="00845769">
        <w:rPr>
          <w:rFonts w:ascii="Calibri" w:hAnsi="Calibri" w:cs="Calibri"/>
        </w:rPr>
        <w:t xml:space="preserve">Conduct part of your normal class session (10–15 minutes) without mentioning the experiment. </w:t>
      </w:r>
    </w:p>
    <w:p w14:paraId="2E30071A" w14:textId="189BDA8F" w:rsidR="00647A56" w:rsidRPr="00845769" w:rsidRDefault="00647A56" w:rsidP="003651E1">
      <w:pPr>
        <w:pStyle w:val="ListParagraph"/>
        <w:numPr>
          <w:ilvl w:val="0"/>
          <w:numId w:val="11"/>
        </w:numPr>
        <w:spacing w:after="0" w:line="240" w:lineRule="auto"/>
        <w:rPr>
          <w:rFonts w:ascii="Calibri" w:hAnsi="Calibri" w:cs="Calibri"/>
        </w:rPr>
      </w:pPr>
      <w:r w:rsidRPr="00845769">
        <w:rPr>
          <w:rFonts w:ascii="Calibri" w:hAnsi="Calibri" w:cs="Calibri"/>
        </w:rPr>
        <w:lastRenderedPageBreak/>
        <w:t xml:space="preserve">After a while, turn off the lights and use the black light to show students where the "germs" have spread across the classroom—on desks, materials, their own hands, etc. </w:t>
      </w:r>
    </w:p>
    <w:p w14:paraId="038D481E" w14:textId="77777777" w:rsidR="00647A56" w:rsidRPr="00845769" w:rsidRDefault="00647A56" w:rsidP="003651E1">
      <w:pPr>
        <w:pStyle w:val="ListParagraph"/>
        <w:numPr>
          <w:ilvl w:val="0"/>
          <w:numId w:val="11"/>
        </w:numPr>
        <w:spacing w:after="0" w:line="240" w:lineRule="auto"/>
        <w:rPr>
          <w:rFonts w:ascii="Calibri" w:hAnsi="Calibri" w:cs="Calibri"/>
        </w:rPr>
      </w:pPr>
      <w:r w:rsidRPr="00845769">
        <w:rPr>
          <w:rFonts w:ascii="Calibri" w:hAnsi="Calibri" w:cs="Calibri"/>
        </w:rPr>
        <w:t xml:space="preserve">Facilitate a discussion using the reflection prompts below. </w:t>
      </w:r>
    </w:p>
    <w:p w14:paraId="107EA126" w14:textId="27A85A46" w:rsidR="00647A56" w:rsidRPr="00845769" w:rsidRDefault="00647A56" w:rsidP="00647A56">
      <w:pPr>
        <w:spacing w:after="0" w:line="240" w:lineRule="auto"/>
        <w:rPr>
          <w:rFonts w:ascii="Calibri" w:hAnsi="Calibri" w:cs="Calibri"/>
        </w:rPr>
      </w:pPr>
    </w:p>
    <w:p w14:paraId="3CBFC24D" w14:textId="741E1CC9" w:rsidR="00647A56" w:rsidRPr="00845769" w:rsidRDefault="00647A56" w:rsidP="00647A56">
      <w:pPr>
        <w:spacing w:after="0" w:line="240" w:lineRule="auto"/>
        <w:rPr>
          <w:rFonts w:ascii="Calibri" w:hAnsi="Calibri" w:cs="Calibri"/>
          <w:b/>
          <w:bCs/>
        </w:rPr>
      </w:pPr>
      <w:r w:rsidRPr="00845769">
        <w:rPr>
          <w:rFonts w:ascii="Calibri" w:hAnsi="Calibri" w:cs="Calibri"/>
          <w:b/>
          <w:bCs/>
        </w:rPr>
        <w:t xml:space="preserve">Reflection: </w:t>
      </w:r>
    </w:p>
    <w:p w14:paraId="132D35A1" w14:textId="0A1C000E" w:rsidR="00647A56" w:rsidRPr="00845769" w:rsidRDefault="00647A56" w:rsidP="00647A56">
      <w:pPr>
        <w:pStyle w:val="ListParagraph"/>
        <w:numPr>
          <w:ilvl w:val="0"/>
          <w:numId w:val="12"/>
        </w:numPr>
        <w:spacing w:after="0" w:line="240" w:lineRule="auto"/>
        <w:rPr>
          <w:rFonts w:ascii="Calibri" w:hAnsi="Calibri" w:cs="Calibri"/>
        </w:rPr>
      </w:pPr>
      <w:r w:rsidRPr="00845769">
        <w:rPr>
          <w:rFonts w:ascii="Calibri" w:hAnsi="Calibri" w:cs="Calibri"/>
        </w:rPr>
        <w:t xml:space="preserve">What surprised you about the way the germs spread? </w:t>
      </w:r>
    </w:p>
    <w:p w14:paraId="6733C888" w14:textId="378BD51C" w:rsidR="00647A56" w:rsidRPr="00845769" w:rsidRDefault="00647A56" w:rsidP="00647A56">
      <w:pPr>
        <w:pStyle w:val="ListParagraph"/>
        <w:numPr>
          <w:ilvl w:val="0"/>
          <w:numId w:val="12"/>
        </w:numPr>
        <w:spacing w:after="0" w:line="240" w:lineRule="auto"/>
        <w:rPr>
          <w:rFonts w:ascii="Calibri" w:hAnsi="Calibri" w:cs="Calibri"/>
        </w:rPr>
      </w:pPr>
      <w:r w:rsidRPr="00845769">
        <w:rPr>
          <w:rFonts w:ascii="Calibri" w:hAnsi="Calibri" w:cs="Calibri"/>
        </w:rPr>
        <w:t xml:space="preserve">How does this connect to real-life infection control in healthcare settings? </w:t>
      </w:r>
    </w:p>
    <w:p w14:paraId="626DF4B3" w14:textId="7AF19191" w:rsidR="00647A56" w:rsidRPr="00845769" w:rsidRDefault="00647A56" w:rsidP="00647A56">
      <w:pPr>
        <w:pStyle w:val="ListParagraph"/>
        <w:numPr>
          <w:ilvl w:val="0"/>
          <w:numId w:val="12"/>
        </w:numPr>
        <w:spacing w:after="0" w:line="240" w:lineRule="auto"/>
        <w:rPr>
          <w:rFonts w:ascii="Calibri" w:hAnsi="Calibri" w:cs="Calibri"/>
        </w:rPr>
      </w:pPr>
      <w:r w:rsidRPr="00845769">
        <w:rPr>
          <w:rFonts w:ascii="Calibri" w:hAnsi="Calibri" w:cs="Calibri"/>
        </w:rPr>
        <w:t xml:space="preserve">What could you do differently in a clinical setting to reduce the spread of germs? </w:t>
      </w:r>
    </w:p>
    <w:p w14:paraId="3F5640D3" w14:textId="77777777" w:rsidR="00647A56" w:rsidRPr="00845769" w:rsidRDefault="00647A56" w:rsidP="003651E1">
      <w:pPr>
        <w:pStyle w:val="ListParagraph"/>
        <w:numPr>
          <w:ilvl w:val="0"/>
          <w:numId w:val="12"/>
        </w:numPr>
        <w:spacing w:after="0" w:line="240" w:lineRule="auto"/>
        <w:rPr>
          <w:rFonts w:ascii="Calibri" w:hAnsi="Calibri" w:cs="Calibri"/>
          <w:b/>
          <w:bCs/>
        </w:rPr>
      </w:pPr>
      <w:r w:rsidRPr="00845769">
        <w:rPr>
          <w:rFonts w:ascii="Calibri" w:hAnsi="Calibri" w:cs="Calibri"/>
        </w:rPr>
        <w:t xml:space="preserve">How might this exercise change your behavior? </w:t>
      </w:r>
    </w:p>
    <w:p w14:paraId="47A5C4B9" w14:textId="5C3383DB" w:rsidR="00655706" w:rsidRPr="00845769" w:rsidRDefault="007B507B" w:rsidP="00647A56">
      <w:pPr>
        <w:pStyle w:val="Heading2"/>
        <w:rPr>
          <w:rFonts w:ascii="Calibri" w:hAnsi="Calibri" w:cs="Calibri"/>
        </w:rPr>
      </w:pPr>
      <w:bookmarkStart w:id="4" w:name="_Clean_Sweep_Challenge"/>
      <w:bookmarkEnd w:id="4"/>
      <w:r w:rsidRPr="00845769">
        <w:rPr>
          <w:rFonts w:ascii="Calibri" w:hAnsi="Calibri" w:cs="Calibri"/>
        </w:rPr>
        <w:t>Clean Sweep Challenge</w:t>
      </w:r>
    </w:p>
    <w:p w14:paraId="73C27BCE" w14:textId="3A0D76B6" w:rsidR="00DD7534" w:rsidRPr="00845769" w:rsidRDefault="00DD7534" w:rsidP="00DD7534">
      <w:pPr>
        <w:spacing w:after="0" w:line="240" w:lineRule="auto"/>
        <w:rPr>
          <w:rFonts w:ascii="Calibri" w:hAnsi="Calibri" w:cs="Calibri"/>
        </w:rPr>
      </w:pPr>
      <w:r w:rsidRPr="00845769">
        <w:rPr>
          <w:rFonts w:ascii="Calibri" w:hAnsi="Calibri" w:cs="Calibri"/>
        </w:rPr>
        <w:t xml:space="preserve">30–45 minutes, in-person, individual, small or whole group </w:t>
      </w:r>
    </w:p>
    <w:p w14:paraId="0714850D" w14:textId="77777777" w:rsidR="00DD7534" w:rsidRPr="00845769" w:rsidRDefault="00DD7534" w:rsidP="00DD7534">
      <w:pPr>
        <w:spacing w:after="0" w:line="240" w:lineRule="auto"/>
        <w:rPr>
          <w:rFonts w:ascii="Calibri" w:hAnsi="Calibri" w:cs="Calibri"/>
        </w:rPr>
      </w:pPr>
      <w:r w:rsidRPr="00A34F79">
        <w:rPr>
          <w:rFonts w:ascii="Calibri" w:hAnsi="Calibri" w:cs="Calibri"/>
          <w:b/>
          <w:bCs/>
        </w:rPr>
        <w:t>Competencies:</w:t>
      </w:r>
      <w:r w:rsidRPr="00845769">
        <w:rPr>
          <w:rFonts w:ascii="Calibri" w:hAnsi="Calibri" w:cs="Calibri"/>
        </w:rPr>
        <w:t xml:space="preserve"> 2, 3, 5 </w:t>
      </w:r>
    </w:p>
    <w:p w14:paraId="754AA35A" w14:textId="47AB34F6" w:rsidR="00DD7534" w:rsidRPr="00845769" w:rsidRDefault="00DD7534" w:rsidP="00DD7534">
      <w:pPr>
        <w:spacing w:after="0" w:line="240" w:lineRule="auto"/>
        <w:rPr>
          <w:rFonts w:ascii="Calibri" w:hAnsi="Calibri" w:cs="Calibri"/>
        </w:rPr>
      </w:pPr>
    </w:p>
    <w:p w14:paraId="2F3046DC" w14:textId="356D1C36" w:rsidR="00DD7534" w:rsidRPr="00845769" w:rsidRDefault="00DD7534" w:rsidP="00DD7534">
      <w:pPr>
        <w:spacing w:after="0" w:line="240" w:lineRule="auto"/>
        <w:rPr>
          <w:rFonts w:ascii="Calibri" w:hAnsi="Calibri" w:cs="Calibri"/>
          <w:b/>
          <w:bCs/>
        </w:rPr>
      </w:pPr>
      <w:r w:rsidRPr="00845769">
        <w:rPr>
          <w:rFonts w:ascii="Calibri" w:hAnsi="Calibri" w:cs="Calibri"/>
          <w:b/>
          <w:bCs/>
        </w:rPr>
        <w:t xml:space="preserve">Materials: </w:t>
      </w:r>
    </w:p>
    <w:p w14:paraId="31309B9C" w14:textId="7BC89D76" w:rsidR="00DD7534" w:rsidRPr="00845769" w:rsidRDefault="00DD7534" w:rsidP="00DD7534">
      <w:pPr>
        <w:pStyle w:val="ListParagraph"/>
        <w:numPr>
          <w:ilvl w:val="0"/>
          <w:numId w:val="13"/>
        </w:numPr>
        <w:spacing w:after="0" w:line="240" w:lineRule="auto"/>
        <w:rPr>
          <w:rFonts w:ascii="Calibri" w:hAnsi="Calibri" w:cs="Calibri"/>
        </w:rPr>
      </w:pPr>
      <w:r w:rsidRPr="00845769">
        <w:rPr>
          <w:rFonts w:ascii="Calibri" w:hAnsi="Calibri" w:cs="Calibri"/>
        </w:rPr>
        <w:t xml:space="preserve">UV-reactive powder or lotion (e.g., Glo Germ) </w:t>
      </w:r>
    </w:p>
    <w:p w14:paraId="7CC0AC4E" w14:textId="6B8D6F19" w:rsidR="00DD7534" w:rsidRPr="00845769" w:rsidRDefault="00DD7534" w:rsidP="00DD7534">
      <w:pPr>
        <w:pStyle w:val="ListParagraph"/>
        <w:numPr>
          <w:ilvl w:val="0"/>
          <w:numId w:val="13"/>
        </w:numPr>
        <w:spacing w:after="0" w:line="240" w:lineRule="auto"/>
        <w:rPr>
          <w:rFonts w:ascii="Calibri" w:hAnsi="Calibri" w:cs="Calibri"/>
        </w:rPr>
      </w:pPr>
      <w:r w:rsidRPr="00845769">
        <w:rPr>
          <w:rFonts w:ascii="Calibri" w:hAnsi="Calibri" w:cs="Calibri"/>
        </w:rPr>
        <w:t xml:space="preserve">Black light </w:t>
      </w:r>
    </w:p>
    <w:p w14:paraId="2168B3E2" w14:textId="7D29604D" w:rsidR="00DD7534" w:rsidRPr="00845769" w:rsidRDefault="00DD7534" w:rsidP="00DD7534">
      <w:pPr>
        <w:pStyle w:val="ListParagraph"/>
        <w:numPr>
          <w:ilvl w:val="0"/>
          <w:numId w:val="13"/>
        </w:numPr>
        <w:spacing w:after="0" w:line="240" w:lineRule="auto"/>
        <w:rPr>
          <w:rFonts w:ascii="Calibri" w:hAnsi="Calibri" w:cs="Calibri"/>
        </w:rPr>
      </w:pPr>
      <w:r w:rsidRPr="00845769">
        <w:rPr>
          <w:rFonts w:ascii="Calibri" w:hAnsi="Calibri" w:cs="Calibri"/>
        </w:rPr>
        <w:t xml:space="preserve">Paper towels, cleaning wipes, gloves, and/or standard cleaning tools </w:t>
      </w:r>
    </w:p>
    <w:p w14:paraId="7A39C890" w14:textId="0CC8B0C3" w:rsidR="00DD7534" w:rsidRPr="00845769" w:rsidRDefault="00DD7534" w:rsidP="00DD7534">
      <w:pPr>
        <w:pStyle w:val="ListParagraph"/>
        <w:numPr>
          <w:ilvl w:val="0"/>
          <w:numId w:val="13"/>
        </w:numPr>
        <w:spacing w:after="0" w:line="240" w:lineRule="auto"/>
        <w:rPr>
          <w:rFonts w:ascii="Calibri" w:hAnsi="Calibri" w:cs="Calibri"/>
        </w:rPr>
      </w:pPr>
      <w:r w:rsidRPr="00845769">
        <w:rPr>
          <w:rFonts w:ascii="Calibri" w:hAnsi="Calibri" w:cs="Calibri"/>
        </w:rPr>
        <w:t>Tables or classroom surfaces like sinks</w:t>
      </w:r>
    </w:p>
    <w:p w14:paraId="1A92F46A" w14:textId="13758FC1" w:rsidR="00DD7534" w:rsidRPr="00845769" w:rsidRDefault="00DD7534" w:rsidP="00DD7534">
      <w:pPr>
        <w:pStyle w:val="ListParagraph"/>
        <w:numPr>
          <w:ilvl w:val="0"/>
          <w:numId w:val="13"/>
        </w:numPr>
        <w:spacing w:after="0" w:line="240" w:lineRule="auto"/>
        <w:rPr>
          <w:rFonts w:ascii="Calibri" w:hAnsi="Calibri" w:cs="Calibri"/>
        </w:rPr>
      </w:pPr>
      <w:r w:rsidRPr="00845769">
        <w:rPr>
          <w:rFonts w:ascii="Calibri" w:hAnsi="Calibri" w:cs="Calibri"/>
        </w:rPr>
        <w:t xml:space="preserve">Optional: apron or protective coverings </w:t>
      </w:r>
    </w:p>
    <w:p w14:paraId="6DBBCE7C" w14:textId="77777777" w:rsidR="00DD7534" w:rsidRPr="00845769" w:rsidRDefault="00DD7534" w:rsidP="00DD7534">
      <w:pPr>
        <w:pStyle w:val="ListParagraph"/>
        <w:spacing w:after="0" w:line="240" w:lineRule="auto"/>
        <w:rPr>
          <w:rFonts w:ascii="Calibri" w:hAnsi="Calibri" w:cs="Calibri"/>
        </w:rPr>
      </w:pPr>
    </w:p>
    <w:p w14:paraId="1B26DF7D" w14:textId="11457CA5" w:rsidR="00DD7534" w:rsidRPr="00845769" w:rsidRDefault="00DD7534" w:rsidP="00DD7534">
      <w:pPr>
        <w:spacing w:after="0" w:line="240" w:lineRule="auto"/>
        <w:rPr>
          <w:rFonts w:ascii="Calibri" w:hAnsi="Calibri" w:cs="Calibri"/>
          <w:b/>
          <w:bCs/>
        </w:rPr>
      </w:pPr>
      <w:r w:rsidRPr="00845769">
        <w:rPr>
          <w:rFonts w:ascii="Calibri" w:hAnsi="Calibri" w:cs="Calibri"/>
          <w:b/>
          <w:bCs/>
        </w:rPr>
        <w:t xml:space="preserve">Setup: </w:t>
      </w:r>
    </w:p>
    <w:p w14:paraId="05803E5B" w14:textId="6E69C73F" w:rsidR="00DD7534" w:rsidRPr="00845769" w:rsidRDefault="00DD7534" w:rsidP="00DD7534">
      <w:pPr>
        <w:pStyle w:val="ListParagraph"/>
        <w:numPr>
          <w:ilvl w:val="0"/>
          <w:numId w:val="14"/>
        </w:numPr>
        <w:spacing w:after="0" w:line="240" w:lineRule="auto"/>
        <w:rPr>
          <w:rFonts w:ascii="Calibri" w:hAnsi="Calibri" w:cs="Calibri"/>
        </w:rPr>
      </w:pPr>
      <w:r w:rsidRPr="00845769">
        <w:rPr>
          <w:rFonts w:ascii="Calibri" w:hAnsi="Calibri" w:cs="Calibri"/>
        </w:rPr>
        <w:t xml:space="preserve">Before class, secretly sprinkle a small amount of UV-reactive powder or lotion on a table or designated area (desks, chairs, doorknobs, etc.). </w:t>
      </w:r>
    </w:p>
    <w:p w14:paraId="1E01648A" w14:textId="33EC8DEE" w:rsidR="00DD7534" w:rsidRPr="00845769" w:rsidRDefault="00DD7534" w:rsidP="00DD7534">
      <w:pPr>
        <w:pStyle w:val="ListParagraph"/>
        <w:numPr>
          <w:ilvl w:val="0"/>
          <w:numId w:val="14"/>
        </w:numPr>
        <w:spacing w:after="0" w:line="240" w:lineRule="auto"/>
        <w:rPr>
          <w:rFonts w:ascii="Calibri" w:hAnsi="Calibri" w:cs="Calibri"/>
        </w:rPr>
      </w:pPr>
      <w:r w:rsidRPr="00845769">
        <w:rPr>
          <w:rFonts w:ascii="Calibri" w:hAnsi="Calibri" w:cs="Calibri"/>
        </w:rPr>
        <w:t xml:space="preserve">Tell students there’s been a “spill” and ask for volunteers (or assign teams) to clean the area using standard cleaning supplies. </w:t>
      </w:r>
    </w:p>
    <w:p w14:paraId="19AB80EB" w14:textId="77777777" w:rsidR="00DD7534" w:rsidRPr="00845769" w:rsidRDefault="00DD7534" w:rsidP="00DD7534">
      <w:pPr>
        <w:pStyle w:val="ListParagraph"/>
        <w:numPr>
          <w:ilvl w:val="0"/>
          <w:numId w:val="14"/>
        </w:numPr>
        <w:spacing w:after="0" w:line="240" w:lineRule="auto"/>
        <w:rPr>
          <w:rFonts w:ascii="Calibri" w:hAnsi="Calibri" w:cs="Calibri"/>
        </w:rPr>
      </w:pPr>
      <w:r w:rsidRPr="00845769">
        <w:rPr>
          <w:rFonts w:ascii="Calibri" w:hAnsi="Calibri" w:cs="Calibri"/>
        </w:rPr>
        <w:t xml:space="preserve">Once students have completed the cleanup, turn off the lights and shine the black light on the area to reveal what was </w:t>
      </w:r>
      <w:proofErr w:type="gramStart"/>
      <w:r w:rsidRPr="00845769">
        <w:rPr>
          <w:rFonts w:ascii="Calibri" w:hAnsi="Calibri" w:cs="Calibri"/>
        </w:rPr>
        <w:t>missed</w:t>
      </w:r>
      <w:proofErr w:type="gramEnd"/>
      <w:r w:rsidRPr="00845769">
        <w:rPr>
          <w:rFonts w:ascii="Calibri" w:hAnsi="Calibri" w:cs="Calibri"/>
        </w:rPr>
        <w:t xml:space="preserve">. </w:t>
      </w:r>
    </w:p>
    <w:p w14:paraId="5EED5D20" w14:textId="2BA2A548" w:rsidR="00DD7534" w:rsidRPr="00845769" w:rsidRDefault="00DD7534" w:rsidP="00DD7534">
      <w:pPr>
        <w:pStyle w:val="ListParagraph"/>
        <w:numPr>
          <w:ilvl w:val="0"/>
          <w:numId w:val="14"/>
        </w:numPr>
        <w:spacing w:after="0" w:line="240" w:lineRule="auto"/>
        <w:rPr>
          <w:rFonts w:ascii="Calibri" w:hAnsi="Calibri" w:cs="Calibri"/>
        </w:rPr>
      </w:pPr>
      <w:r w:rsidRPr="00845769">
        <w:rPr>
          <w:rFonts w:ascii="Calibri" w:hAnsi="Calibri" w:cs="Calibri"/>
        </w:rPr>
        <w:t xml:space="preserve">Facilitate a discussion using the reflection prompts below. </w:t>
      </w:r>
    </w:p>
    <w:p w14:paraId="2EB2461B" w14:textId="355A14FE" w:rsidR="00DD7534" w:rsidRPr="00845769" w:rsidRDefault="00DD7534" w:rsidP="00DD7534">
      <w:pPr>
        <w:spacing w:after="0" w:line="240" w:lineRule="auto"/>
        <w:rPr>
          <w:rFonts w:ascii="Calibri" w:hAnsi="Calibri" w:cs="Calibri"/>
        </w:rPr>
      </w:pPr>
    </w:p>
    <w:p w14:paraId="7474F2E5" w14:textId="2C463D98" w:rsidR="00DD7534" w:rsidRPr="00845769" w:rsidRDefault="00DD7534" w:rsidP="00DD7534">
      <w:pPr>
        <w:spacing w:after="0" w:line="240" w:lineRule="auto"/>
        <w:rPr>
          <w:rFonts w:ascii="Calibri" w:hAnsi="Calibri" w:cs="Calibri"/>
          <w:b/>
          <w:bCs/>
        </w:rPr>
      </w:pPr>
      <w:r w:rsidRPr="00845769">
        <w:rPr>
          <w:rFonts w:ascii="Calibri" w:hAnsi="Calibri" w:cs="Calibri"/>
          <w:b/>
          <w:bCs/>
        </w:rPr>
        <w:t xml:space="preserve">Reflection: </w:t>
      </w:r>
    </w:p>
    <w:p w14:paraId="5575475F" w14:textId="7B807073" w:rsidR="00DD7534" w:rsidRPr="00845769" w:rsidRDefault="00DD7534" w:rsidP="00DD7534">
      <w:pPr>
        <w:pStyle w:val="ListParagraph"/>
        <w:numPr>
          <w:ilvl w:val="0"/>
          <w:numId w:val="15"/>
        </w:numPr>
        <w:spacing w:after="0" w:line="240" w:lineRule="auto"/>
        <w:rPr>
          <w:rFonts w:ascii="Calibri" w:hAnsi="Calibri" w:cs="Calibri"/>
        </w:rPr>
      </w:pPr>
      <w:r w:rsidRPr="00845769">
        <w:rPr>
          <w:rFonts w:ascii="Calibri" w:hAnsi="Calibri" w:cs="Calibri"/>
        </w:rPr>
        <w:t xml:space="preserve">What areas did you miss and why do you think that happened? </w:t>
      </w:r>
    </w:p>
    <w:p w14:paraId="2289964A" w14:textId="12B3FE44" w:rsidR="00DD7534" w:rsidRPr="00845769" w:rsidRDefault="00DD7534" w:rsidP="00DD7534">
      <w:pPr>
        <w:pStyle w:val="ListParagraph"/>
        <w:numPr>
          <w:ilvl w:val="0"/>
          <w:numId w:val="15"/>
        </w:numPr>
        <w:spacing w:after="0" w:line="240" w:lineRule="auto"/>
        <w:rPr>
          <w:rFonts w:ascii="Calibri" w:hAnsi="Calibri" w:cs="Calibri"/>
        </w:rPr>
      </w:pPr>
      <w:r w:rsidRPr="00845769">
        <w:rPr>
          <w:rFonts w:ascii="Calibri" w:hAnsi="Calibri" w:cs="Calibri"/>
        </w:rPr>
        <w:t xml:space="preserve">What are the risks of missing spots when cleaning in a healthcare environment? </w:t>
      </w:r>
    </w:p>
    <w:p w14:paraId="19400369" w14:textId="01DA9E6F" w:rsidR="00DD7534" w:rsidRPr="00845769" w:rsidRDefault="00DD7534" w:rsidP="00DD7534">
      <w:pPr>
        <w:pStyle w:val="ListParagraph"/>
        <w:numPr>
          <w:ilvl w:val="0"/>
          <w:numId w:val="15"/>
        </w:numPr>
        <w:spacing w:after="0" w:line="240" w:lineRule="auto"/>
        <w:rPr>
          <w:rFonts w:ascii="Calibri" w:hAnsi="Calibri" w:cs="Calibri"/>
        </w:rPr>
      </w:pPr>
      <w:r w:rsidRPr="00845769">
        <w:rPr>
          <w:rFonts w:ascii="Calibri" w:hAnsi="Calibri" w:cs="Calibri"/>
        </w:rPr>
        <w:t xml:space="preserve">How does this change the way </w:t>
      </w:r>
      <w:proofErr w:type="gramStart"/>
      <w:r w:rsidRPr="00845769">
        <w:rPr>
          <w:rFonts w:ascii="Calibri" w:hAnsi="Calibri" w:cs="Calibri"/>
        </w:rPr>
        <w:t>you'll</w:t>
      </w:r>
      <w:proofErr w:type="gramEnd"/>
      <w:r w:rsidRPr="00845769">
        <w:rPr>
          <w:rFonts w:ascii="Calibri" w:hAnsi="Calibri" w:cs="Calibri"/>
        </w:rPr>
        <w:t xml:space="preserve"> approach cleaning or disinfecting in a healthcare setting? </w:t>
      </w:r>
    </w:p>
    <w:p w14:paraId="7C789086" w14:textId="77777777" w:rsidR="00DD7534" w:rsidRPr="00845769" w:rsidRDefault="00DD7534" w:rsidP="00DD7534">
      <w:pPr>
        <w:pStyle w:val="ListParagraph"/>
        <w:numPr>
          <w:ilvl w:val="0"/>
          <w:numId w:val="15"/>
        </w:numPr>
        <w:spacing w:after="0" w:line="240" w:lineRule="auto"/>
        <w:rPr>
          <w:rFonts w:ascii="Calibri" w:hAnsi="Calibri" w:cs="Calibri"/>
          <w:b/>
          <w:bCs/>
        </w:rPr>
      </w:pPr>
      <w:r w:rsidRPr="00845769">
        <w:rPr>
          <w:rFonts w:ascii="Calibri" w:hAnsi="Calibri" w:cs="Calibri"/>
        </w:rPr>
        <w:t xml:space="preserve">What techniques or habits could help you be more thorough in real-life situations? </w:t>
      </w:r>
    </w:p>
    <w:p w14:paraId="5C1FF88D" w14:textId="4B61A80B" w:rsidR="00655706" w:rsidRPr="00845769" w:rsidRDefault="007B507B" w:rsidP="00DD7534">
      <w:pPr>
        <w:pStyle w:val="Heading2"/>
        <w:rPr>
          <w:rFonts w:ascii="Calibri" w:hAnsi="Calibri" w:cs="Calibri"/>
        </w:rPr>
      </w:pPr>
      <w:bookmarkStart w:id="5" w:name="_SDS_Scavenger_Hunt"/>
      <w:bookmarkEnd w:id="5"/>
      <w:r w:rsidRPr="00845769">
        <w:rPr>
          <w:rFonts w:ascii="Calibri" w:hAnsi="Calibri" w:cs="Calibri"/>
        </w:rPr>
        <w:t>SDS Scavenger Hunt</w:t>
      </w:r>
    </w:p>
    <w:p w14:paraId="4568A8FC" w14:textId="77777777" w:rsidR="00A04DFB" w:rsidRPr="00845769" w:rsidRDefault="00A04DFB" w:rsidP="00A04DFB">
      <w:pPr>
        <w:spacing w:after="0" w:line="240" w:lineRule="auto"/>
        <w:rPr>
          <w:rFonts w:ascii="Calibri" w:hAnsi="Calibri" w:cs="Calibri"/>
        </w:rPr>
      </w:pPr>
      <w:r w:rsidRPr="00845769">
        <w:rPr>
          <w:rFonts w:ascii="Calibri" w:hAnsi="Calibri" w:cs="Calibri"/>
        </w:rPr>
        <w:t xml:space="preserve">30–45 minutes, in-person or virtual, individual or small groups </w:t>
      </w:r>
    </w:p>
    <w:p w14:paraId="5B2796D9" w14:textId="77777777" w:rsidR="00A04DFB" w:rsidRPr="00845769" w:rsidRDefault="00A04DFB" w:rsidP="00A04DFB">
      <w:pPr>
        <w:spacing w:after="0" w:line="240" w:lineRule="auto"/>
        <w:rPr>
          <w:rFonts w:ascii="Calibri" w:hAnsi="Calibri" w:cs="Calibri"/>
        </w:rPr>
      </w:pPr>
      <w:r w:rsidRPr="00A34F79">
        <w:rPr>
          <w:rFonts w:ascii="Calibri" w:hAnsi="Calibri" w:cs="Calibri"/>
          <w:b/>
          <w:bCs/>
        </w:rPr>
        <w:t>Competencies:</w:t>
      </w:r>
      <w:r w:rsidRPr="00845769">
        <w:rPr>
          <w:rFonts w:ascii="Calibri" w:hAnsi="Calibri" w:cs="Calibri"/>
        </w:rPr>
        <w:t xml:space="preserve"> 1, 5, 7 </w:t>
      </w:r>
    </w:p>
    <w:p w14:paraId="0BED0733" w14:textId="2F65BB18" w:rsidR="00A04DFB" w:rsidRPr="00845769" w:rsidRDefault="00A04DFB" w:rsidP="00A04DFB">
      <w:pPr>
        <w:spacing w:after="0" w:line="240" w:lineRule="auto"/>
        <w:rPr>
          <w:rFonts w:ascii="Calibri" w:hAnsi="Calibri" w:cs="Calibri"/>
        </w:rPr>
      </w:pPr>
    </w:p>
    <w:p w14:paraId="0D55D18D" w14:textId="72D9E75D" w:rsidR="00A04DFB" w:rsidRPr="00845769" w:rsidRDefault="00A04DFB" w:rsidP="00A04DFB">
      <w:pPr>
        <w:spacing w:after="0" w:line="240" w:lineRule="auto"/>
        <w:rPr>
          <w:rFonts w:ascii="Calibri" w:hAnsi="Calibri" w:cs="Calibri"/>
          <w:b/>
          <w:bCs/>
        </w:rPr>
      </w:pPr>
      <w:r w:rsidRPr="00845769">
        <w:rPr>
          <w:rFonts w:ascii="Calibri" w:hAnsi="Calibri" w:cs="Calibri"/>
          <w:b/>
          <w:bCs/>
        </w:rPr>
        <w:t xml:space="preserve">Materials: </w:t>
      </w:r>
    </w:p>
    <w:p w14:paraId="4171E0DA" w14:textId="3BB33727" w:rsidR="00A04DFB" w:rsidRPr="00845769" w:rsidRDefault="00A04DFB" w:rsidP="00A04DFB">
      <w:pPr>
        <w:pStyle w:val="ListParagraph"/>
        <w:numPr>
          <w:ilvl w:val="0"/>
          <w:numId w:val="16"/>
        </w:numPr>
        <w:spacing w:after="0" w:line="240" w:lineRule="auto"/>
        <w:rPr>
          <w:rFonts w:ascii="Calibri" w:hAnsi="Calibri" w:cs="Calibri"/>
        </w:rPr>
      </w:pPr>
      <w:r w:rsidRPr="00845769">
        <w:rPr>
          <w:rFonts w:ascii="Calibri" w:hAnsi="Calibri" w:cs="Calibri"/>
        </w:rPr>
        <w:t xml:space="preserve">A real Safety Data Sheet (SDS) for a common cleaning or lab product (printed or digital) </w:t>
      </w:r>
    </w:p>
    <w:p w14:paraId="4F696F99" w14:textId="16D1ED1C" w:rsidR="00A04DFB" w:rsidRPr="00845769" w:rsidRDefault="00A04DFB" w:rsidP="00A04DFB">
      <w:pPr>
        <w:pStyle w:val="ListParagraph"/>
        <w:numPr>
          <w:ilvl w:val="0"/>
          <w:numId w:val="16"/>
        </w:numPr>
        <w:spacing w:after="0" w:line="240" w:lineRule="auto"/>
        <w:rPr>
          <w:rFonts w:ascii="Calibri" w:hAnsi="Calibri" w:cs="Calibri"/>
        </w:rPr>
      </w:pPr>
      <w:r w:rsidRPr="00845769">
        <w:rPr>
          <w:rFonts w:ascii="Calibri" w:hAnsi="Calibri" w:cs="Calibri"/>
        </w:rPr>
        <w:t xml:space="preserve">One copy of the Safety Data Worksheet per student or group </w:t>
      </w:r>
    </w:p>
    <w:p w14:paraId="4A331DF5" w14:textId="38FB32CD" w:rsidR="00A04DFB" w:rsidRPr="00845769" w:rsidRDefault="00A04DFB" w:rsidP="00A04DFB">
      <w:pPr>
        <w:pStyle w:val="ListParagraph"/>
        <w:numPr>
          <w:ilvl w:val="0"/>
          <w:numId w:val="16"/>
        </w:numPr>
        <w:spacing w:after="0" w:line="240" w:lineRule="auto"/>
        <w:rPr>
          <w:rFonts w:ascii="Calibri" w:hAnsi="Calibri" w:cs="Calibri"/>
        </w:rPr>
      </w:pPr>
      <w:r w:rsidRPr="00845769">
        <w:rPr>
          <w:rFonts w:ascii="Calibri" w:hAnsi="Calibri" w:cs="Calibri"/>
        </w:rPr>
        <w:t xml:space="preserve">Pens or devices for completing the worksheet </w:t>
      </w:r>
    </w:p>
    <w:p w14:paraId="76B7E08E" w14:textId="3051ED59" w:rsidR="00A04DFB" w:rsidRPr="00845769" w:rsidRDefault="00A04DFB" w:rsidP="00A04DFB">
      <w:pPr>
        <w:pStyle w:val="ListParagraph"/>
        <w:numPr>
          <w:ilvl w:val="0"/>
          <w:numId w:val="16"/>
        </w:numPr>
        <w:spacing w:after="0" w:line="240" w:lineRule="auto"/>
        <w:rPr>
          <w:rFonts w:ascii="Calibri" w:hAnsi="Calibri" w:cs="Calibri"/>
        </w:rPr>
      </w:pPr>
      <w:r w:rsidRPr="00845769">
        <w:rPr>
          <w:rFonts w:ascii="Calibri" w:hAnsi="Calibri" w:cs="Calibri"/>
        </w:rPr>
        <w:t xml:space="preserve">Optional: SDS reference poster or digital guide for SDS section numbers </w:t>
      </w:r>
    </w:p>
    <w:p w14:paraId="072E9EA7" w14:textId="77777777" w:rsidR="00A04DFB" w:rsidRPr="00845769" w:rsidRDefault="00A04DFB" w:rsidP="00127013">
      <w:pPr>
        <w:pStyle w:val="ListParagraph"/>
        <w:numPr>
          <w:ilvl w:val="0"/>
          <w:numId w:val="16"/>
        </w:numPr>
        <w:spacing w:after="0" w:line="240" w:lineRule="auto"/>
        <w:rPr>
          <w:rFonts w:ascii="Calibri" w:hAnsi="Calibri" w:cs="Calibri"/>
        </w:rPr>
      </w:pPr>
      <w:r w:rsidRPr="00845769">
        <w:rPr>
          <w:rFonts w:ascii="Calibri" w:hAnsi="Calibri" w:cs="Calibri"/>
        </w:rPr>
        <w:t xml:space="preserve">Optional: timer or music to add urgency/fun if doing as a timed scavenger hunt </w:t>
      </w:r>
    </w:p>
    <w:p w14:paraId="0C9283B4" w14:textId="7E23785E" w:rsidR="00A04DFB" w:rsidRPr="00845769" w:rsidRDefault="00A04DFB" w:rsidP="00A04DFB">
      <w:pPr>
        <w:spacing w:after="0" w:line="240" w:lineRule="auto"/>
        <w:rPr>
          <w:rFonts w:ascii="Calibri" w:hAnsi="Calibri" w:cs="Calibri"/>
        </w:rPr>
      </w:pPr>
    </w:p>
    <w:p w14:paraId="21F977AB" w14:textId="725DC5B8" w:rsidR="00A04DFB" w:rsidRPr="00845769" w:rsidRDefault="00A04DFB" w:rsidP="00A04DFB">
      <w:pPr>
        <w:spacing w:after="0" w:line="240" w:lineRule="auto"/>
        <w:rPr>
          <w:rFonts w:ascii="Calibri" w:hAnsi="Calibri" w:cs="Calibri"/>
          <w:b/>
          <w:bCs/>
        </w:rPr>
      </w:pPr>
      <w:r w:rsidRPr="00845769">
        <w:rPr>
          <w:rFonts w:ascii="Calibri" w:hAnsi="Calibri" w:cs="Calibri"/>
          <w:b/>
          <w:bCs/>
        </w:rPr>
        <w:t xml:space="preserve">Setup: </w:t>
      </w:r>
    </w:p>
    <w:p w14:paraId="4E79AE75" w14:textId="12EE7056" w:rsidR="00A04DFB" w:rsidRPr="00845769" w:rsidRDefault="00A04DFB" w:rsidP="00A04DFB">
      <w:pPr>
        <w:pStyle w:val="ListParagraph"/>
        <w:numPr>
          <w:ilvl w:val="0"/>
          <w:numId w:val="17"/>
        </w:numPr>
        <w:spacing w:after="0" w:line="240" w:lineRule="auto"/>
        <w:rPr>
          <w:rFonts w:ascii="Calibri" w:hAnsi="Calibri" w:cs="Calibri"/>
        </w:rPr>
      </w:pPr>
      <w:r w:rsidRPr="00845769">
        <w:rPr>
          <w:rFonts w:ascii="Calibri" w:hAnsi="Calibri" w:cs="Calibri"/>
        </w:rPr>
        <w:t xml:space="preserve">Distribute a copy of the Safety Data Worksheet and the selected SDS to each participant or group. </w:t>
      </w:r>
    </w:p>
    <w:p w14:paraId="3B564929" w14:textId="12728866" w:rsidR="00A04DFB" w:rsidRPr="00845769" w:rsidRDefault="00A04DFB" w:rsidP="00A04DFB">
      <w:pPr>
        <w:pStyle w:val="ListParagraph"/>
        <w:numPr>
          <w:ilvl w:val="0"/>
          <w:numId w:val="17"/>
        </w:numPr>
        <w:spacing w:after="0" w:line="240" w:lineRule="auto"/>
        <w:rPr>
          <w:rFonts w:ascii="Calibri" w:hAnsi="Calibri" w:cs="Calibri"/>
        </w:rPr>
      </w:pPr>
      <w:r w:rsidRPr="00845769">
        <w:rPr>
          <w:rFonts w:ascii="Calibri" w:hAnsi="Calibri" w:cs="Calibri"/>
        </w:rPr>
        <w:t xml:space="preserve">Review the purpose and layout of an SDS as a class. Briefly walk through the 16 standard sections and highlight how healthcare workers use SDSs to ensure safety. </w:t>
      </w:r>
    </w:p>
    <w:p w14:paraId="03B55CFE" w14:textId="4F7836D0" w:rsidR="00A04DFB" w:rsidRPr="00845769" w:rsidRDefault="00A04DFB" w:rsidP="00860908">
      <w:pPr>
        <w:pStyle w:val="ListParagraph"/>
        <w:numPr>
          <w:ilvl w:val="0"/>
          <w:numId w:val="17"/>
        </w:numPr>
        <w:spacing w:after="0" w:line="240" w:lineRule="auto"/>
        <w:rPr>
          <w:rFonts w:ascii="Calibri" w:hAnsi="Calibri" w:cs="Calibri"/>
        </w:rPr>
      </w:pPr>
      <w:r w:rsidRPr="00845769">
        <w:rPr>
          <w:rFonts w:ascii="Calibri" w:hAnsi="Calibri" w:cs="Calibri"/>
        </w:rPr>
        <w:t xml:space="preserve">Challenge students to complete the worksheet by finding the correct information in the SDS. This could be done as: </w:t>
      </w:r>
    </w:p>
    <w:p w14:paraId="75D841B3" w14:textId="1818B0C9" w:rsidR="00A04DFB" w:rsidRPr="00845769" w:rsidRDefault="00A04DFB" w:rsidP="00860908">
      <w:pPr>
        <w:pStyle w:val="ListParagraph"/>
        <w:numPr>
          <w:ilvl w:val="1"/>
          <w:numId w:val="17"/>
        </w:numPr>
        <w:spacing w:after="0" w:line="240" w:lineRule="auto"/>
        <w:rPr>
          <w:rFonts w:ascii="Calibri" w:hAnsi="Calibri" w:cs="Calibri"/>
        </w:rPr>
      </w:pPr>
      <w:r w:rsidRPr="00845769">
        <w:rPr>
          <w:rFonts w:ascii="Calibri" w:hAnsi="Calibri" w:cs="Calibri"/>
        </w:rPr>
        <w:t xml:space="preserve">A calm classroom research task </w:t>
      </w:r>
    </w:p>
    <w:p w14:paraId="0BC4C5EE" w14:textId="2D510F43" w:rsidR="00A04DFB" w:rsidRPr="00845769" w:rsidRDefault="00A04DFB" w:rsidP="00860908">
      <w:pPr>
        <w:pStyle w:val="ListParagraph"/>
        <w:numPr>
          <w:ilvl w:val="1"/>
          <w:numId w:val="17"/>
        </w:numPr>
        <w:spacing w:after="0" w:line="240" w:lineRule="auto"/>
        <w:rPr>
          <w:rFonts w:ascii="Calibri" w:hAnsi="Calibri" w:cs="Calibri"/>
        </w:rPr>
      </w:pPr>
      <w:r w:rsidRPr="00845769">
        <w:rPr>
          <w:rFonts w:ascii="Calibri" w:hAnsi="Calibri" w:cs="Calibri"/>
        </w:rPr>
        <w:t xml:space="preserve">A fast-paced competition to see who finishes first and most accurately </w:t>
      </w:r>
    </w:p>
    <w:p w14:paraId="16E9FBE7" w14:textId="497CFBB2" w:rsidR="00A04DFB" w:rsidRPr="00845769" w:rsidRDefault="00A04DFB" w:rsidP="00860908">
      <w:pPr>
        <w:pStyle w:val="ListParagraph"/>
        <w:numPr>
          <w:ilvl w:val="1"/>
          <w:numId w:val="17"/>
        </w:numPr>
        <w:spacing w:after="0" w:line="240" w:lineRule="auto"/>
        <w:rPr>
          <w:rFonts w:ascii="Calibri" w:hAnsi="Calibri" w:cs="Calibri"/>
        </w:rPr>
      </w:pPr>
      <w:r w:rsidRPr="00845769">
        <w:rPr>
          <w:rFonts w:ascii="Calibri" w:hAnsi="Calibri" w:cs="Calibri"/>
        </w:rPr>
        <w:t>Revie</w:t>
      </w:r>
      <w:r w:rsidR="00127013" w:rsidRPr="00845769">
        <w:rPr>
          <w:rFonts w:ascii="Calibri" w:hAnsi="Calibri" w:cs="Calibri"/>
        </w:rPr>
        <w:t>w</w:t>
      </w:r>
      <w:r w:rsidRPr="00845769">
        <w:rPr>
          <w:rFonts w:ascii="Calibri" w:hAnsi="Calibri" w:cs="Calibri"/>
        </w:rPr>
        <w:t xml:space="preserve"> answers as a class. Correct any misunderstandings and discuss real-world applications. </w:t>
      </w:r>
    </w:p>
    <w:p w14:paraId="75CC995D" w14:textId="0069EACA" w:rsidR="00A04DFB" w:rsidRPr="00845769" w:rsidRDefault="00A04DFB" w:rsidP="00A04DFB">
      <w:pPr>
        <w:spacing w:after="0" w:line="240" w:lineRule="auto"/>
        <w:rPr>
          <w:rFonts w:ascii="Calibri" w:hAnsi="Calibri" w:cs="Calibri"/>
        </w:rPr>
      </w:pPr>
    </w:p>
    <w:p w14:paraId="23A1A002" w14:textId="17FBECA6" w:rsidR="00A04DFB" w:rsidRPr="00845769" w:rsidRDefault="00A04DFB" w:rsidP="00A04DFB">
      <w:pPr>
        <w:spacing w:after="0" w:line="240" w:lineRule="auto"/>
        <w:rPr>
          <w:rFonts w:ascii="Calibri" w:hAnsi="Calibri" w:cs="Calibri"/>
          <w:b/>
          <w:bCs/>
        </w:rPr>
      </w:pPr>
      <w:r w:rsidRPr="00845769">
        <w:rPr>
          <w:rFonts w:ascii="Calibri" w:hAnsi="Calibri" w:cs="Calibri"/>
          <w:b/>
          <w:bCs/>
        </w:rPr>
        <w:t xml:space="preserve">Reflection: </w:t>
      </w:r>
    </w:p>
    <w:p w14:paraId="0D74B2CB" w14:textId="6D543174" w:rsidR="00A04DFB" w:rsidRPr="00845769" w:rsidRDefault="00A04DFB" w:rsidP="00A04DFB">
      <w:pPr>
        <w:pStyle w:val="ListParagraph"/>
        <w:numPr>
          <w:ilvl w:val="0"/>
          <w:numId w:val="18"/>
        </w:numPr>
        <w:spacing w:after="0" w:line="240" w:lineRule="auto"/>
        <w:rPr>
          <w:rFonts w:ascii="Calibri" w:hAnsi="Calibri" w:cs="Calibri"/>
        </w:rPr>
      </w:pPr>
      <w:r w:rsidRPr="00845769">
        <w:rPr>
          <w:rFonts w:ascii="Calibri" w:hAnsi="Calibri" w:cs="Calibri"/>
        </w:rPr>
        <w:t xml:space="preserve">Was any part of the SDS hard to understand? What made it difficult? </w:t>
      </w:r>
    </w:p>
    <w:p w14:paraId="680FAE1B" w14:textId="1AC27F0F" w:rsidR="00A04DFB" w:rsidRPr="00845769" w:rsidRDefault="00A04DFB" w:rsidP="00A04DFB">
      <w:pPr>
        <w:pStyle w:val="ListParagraph"/>
        <w:numPr>
          <w:ilvl w:val="0"/>
          <w:numId w:val="18"/>
        </w:numPr>
        <w:spacing w:after="0" w:line="240" w:lineRule="auto"/>
        <w:rPr>
          <w:rFonts w:ascii="Calibri" w:hAnsi="Calibri" w:cs="Calibri"/>
        </w:rPr>
      </w:pPr>
      <w:r w:rsidRPr="00845769">
        <w:rPr>
          <w:rFonts w:ascii="Calibri" w:hAnsi="Calibri" w:cs="Calibri"/>
        </w:rPr>
        <w:t xml:space="preserve">How might knowing how to read an SDS keep you, your coworkers, and your clients safe? </w:t>
      </w:r>
    </w:p>
    <w:p w14:paraId="11B25FEE" w14:textId="6FCA13BC" w:rsidR="00A04DFB" w:rsidRPr="00845769" w:rsidRDefault="00A04DFB" w:rsidP="00A04DFB">
      <w:pPr>
        <w:pStyle w:val="ListParagraph"/>
        <w:numPr>
          <w:ilvl w:val="0"/>
          <w:numId w:val="18"/>
        </w:numPr>
        <w:spacing w:after="0" w:line="240" w:lineRule="auto"/>
        <w:rPr>
          <w:rFonts w:ascii="Calibri" w:hAnsi="Calibri" w:cs="Calibri"/>
        </w:rPr>
      </w:pPr>
      <w:r w:rsidRPr="00845769">
        <w:rPr>
          <w:rFonts w:ascii="Calibri" w:hAnsi="Calibri" w:cs="Calibri"/>
        </w:rPr>
        <w:t xml:space="preserve">In what types of healthcare settings would you need to rely on SDSs? </w:t>
      </w:r>
    </w:p>
    <w:p w14:paraId="6C8DB6C6" w14:textId="7D3330FE" w:rsidR="00513395" w:rsidRDefault="00A04DFB" w:rsidP="00A04DFB">
      <w:pPr>
        <w:pStyle w:val="ListParagraph"/>
        <w:numPr>
          <w:ilvl w:val="0"/>
          <w:numId w:val="18"/>
        </w:numPr>
        <w:spacing w:after="0" w:line="240" w:lineRule="auto"/>
        <w:rPr>
          <w:rFonts w:ascii="Calibri" w:hAnsi="Calibri" w:cs="Calibri"/>
        </w:rPr>
      </w:pPr>
      <w:r w:rsidRPr="00845769">
        <w:rPr>
          <w:rFonts w:ascii="Calibri" w:hAnsi="Calibri" w:cs="Calibri"/>
        </w:rPr>
        <w:t xml:space="preserve">What strategies can you use to quickly find critical safety info in an emergency? </w:t>
      </w:r>
    </w:p>
    <w:p w14:paraId="7A86E4A6" w14:textId="77777777" w:rsidR="00A34F79" w:rsidRPr="00A34F79" w:rsidRDefault="00A34F79" w:rsidP="00A34F79">
      <w:pPr>
        <w:pStyle w:val="ListParagraph"/>
        <w:spacing w:after="0" w:line="240" w:lineRule="auto"/>
        <w:rPr>
          <w:rFonts w:ascii="Calibri" w:hAnsi="Calibri" w:cs="Calibri"/>
        </w:rPr>
      </w:pPr>
    </w:p>
    <w:p w14:paraId="7828E680" w14:textId="5A05D87D" w:rsidR="00655706" w:rsidRPr="00845769" w:rsidRDefault="007B507B" w:rsidP="00A04DFB">
      <w:pPr>
        <w:pStyle w:val="Heading2"/>
        <w:rPr>
          <w:rFonts w:ascii="Calibri" w:hAnsi="Calibri" w:cs="Calibri"/>
        </w:rPr>
      </w:pPr>
      <w:bookmarkStart w:id="6" w:name="_PPE_Race:_Don"/>
      <w:bookmarkEnd w:id="6"/>
      <w:r w:rsidRPr="00845769">
        <w:rPr>
          <w:rFonts w:ascii="Calibri" w:hAnsi="Calibri" w:cs="Calibri"/>
        </w:rPr>
        <w:t>PPE Race</w:t>
      </w:r>
      <w:r w:rsidR="00A1266C" w:rsidRPr="00845769">
        <w:rPr>
          <w:rFonts w:ascii="Calibri" w:hAnsi="Calibri" w:cs="Calibri"/>
        </w:rPr>
        <w:t xml:space="preserve">: </w:t>
      </w:r>
      <w:r w:rsidR="00A1266C" w:rsidRPr="00845769">
        <w:rPr>
          <w:rFonts w:ascii="Calibri" w:hAnsi="Calibri" w:cs="Calibri"/>
          <w:i/>
          <w:iCs/>
        </w:rPr>
        <w:t>Don &amp; Doff Like a Pro</w:t>
      </w:r>
    </w:p>
    <w:p w14:paraId="7EEA6B2D" w14:textId="77777777" w:rsidR="00BF2829" w:rsidRPr="00845769" w:rsidRDefault="00BF2829" w:rsidP="0033328C">
      <w:pPr>
        <w:spacing w:after="0" w:line="240" w:lineRule="auto"/>
        <w:rPr>
          <w:rFonts w:ascii="Calibri" w:hAnsi="Calibri" w:cs="Calibri"/>
        </w:rPr>
      </w:pPr>
      <w:bookmarkStart w:id="7" w:name="_Safety_Snapshot"/>
      <w:bookmarkEnd w:id="7"/>
      <w:r w:rsidRPr="00845769">
        <w:rPr>
          <w:rFonts w:ascii="Calibri" w:hAnsi="Calibri" w:cs="Calibri"/>
        </w:rPr>
        <w:t xml:space="preserve">30–45 minutes, in-person, pairs or small groups </w:t>
      </w:r>
    </w:p>
    <w:p w14:paraId="021E9743" w14:textId="77777777" w:rsidR="00BF2829" w:rsidRPr="00845769" w:rsidRDefault="00BF2829" w:rsidP="0033328C">
      <w:pPr>
        <w:spacing w:after="0" w:line="240" w:lineRule="auto"/>
        <w:rPr>
          <w:rFonts w:ascii="Calibri" w:hAnsi="Calibri" w:cs="Calibri"/>
        </w:rPr>
      </w:pPr>
      <w:r w:rsidRPr="00A34F79">
        <w:rPr>
          <w:rFonts w:ascii="Calibri" w:hAnsi="Calibri" w:cs="Calibri"/>
          <w:b/>
          <w:bCs/>
        </w:rPr>
        <w:t>Competencies:</w:t>
      </w:r>
      <w:r w:rsidRPr="00845769">
        <w:rPr>
          <w:rFonts w:ascii="Calibri" w:hAnsi="Calibri" w:cs="Calibri"/>
        </w:rPr>
        <w:t xml:space="preserve"> 2, 3, 5 </w:t>
      </w:r>
    </w:p>
    <w:p w14:paraId="1C4FA738" w14:textId="22D38481" w:rsidR="00BF2829" w:rsidRPr="00845769" w:rsidRDefault="00BF2829" w:rsidP="0033328C">
      <w:pPr>
        <w:spacing w:after="0" w:line="240" w:lineRule="auto"/>
        <w:rPr>
          <w:rFonts w:ascii="Calibri" w:hAnsi="Calibri" w:cs="Calibri"/>
        </w:rPr>
      </w:pPr>
    </w:p>
    <w:p w14:paraId="35C13C34" w14:textId="2AA311EA" w:rsidR="00BF2829" w:rsidRPr="00845769" w:rsidRDefault="00BF2829" w:rsidP="0033328C">
      <w:pPr>
        <w:spacing w:after="0" w:line="240" w:lineRule="auto"/>
        <w:rPr>
          <w:rFonts w:ascii="Calibri" w:hAnsi="Calibri" w:cs="Calibri"/>
          <w:b/>
          <w:bCs/>
        </w:rPr>
      </w:pPr>
      <w:r w:rsidRPr="00845769">
        <w:rPr>
          <w:rFonts w:ascii="Calibri" w:hAnsi="Calibri" w:cs="Calibri"/>
          <w:b/>
          <w:bCs/>
        </w:rPr>
        <w:t xml:space="preserve">Materials: </w:t>
      </w:r>
    </w:p>
    <w:p w14:paraId="2163E5DF" w14:textId="1238D98C"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PPE supplies (gloves, gowns, masks, face shields/goggles) </w:t>
      </w:r>
    </w:p>
    <w:p w14:paraId="268C37CF" w14:textId="4AE573D7"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Timer or stopwatch </w:t>
      </w:r>
    </w:p>
    <w:p w14:paraId="49B17E05" w14:textId="553FD0C3"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Mirror (optional, for self-check) </w:t>
      </w:r>
    </w:p>
    <w:p w14:paraId="5ACA11BD" w14:textId="5E23FE91"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Printed step-by-step PPE donning and doffing procedures (see below) </w:t>
      </w:r>
    </w:p>
    <w:p w14:paraId="3D9780BD" w14:textId="2201CCAD"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Hand sanitizer or handwashing station </w:t>
      </w:r>
    </w:p>
    <w:p w14:paraId="4B277B23" w14:textId="30FFB6CA"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Disposable trash can or biohazard bag for used PPE </w:t>
      </w:r>
    </w:p>
    <w:p w14:paraId="44ABCCA6" w14:textId="77777777" w:rsidR="00BF2829" w:rsidRPr="00845769" w:rsidRDefault="00BF2829" w:rsidP="00513395">
      <w:pPr>
        <w:pStyle w:val="ListParagraph"/>
        <w:numPr>
          <w:ilvl w:val="0"/>
          <w:numId w:val="19"/>
        </w:numPr>
        <w:spacing w:after="0" w:line="240" w:lineRule="auto"/>
        <w:rPr>
          <w:rFonts w:ascii="Calibri" w:hAnsi="Calibri" w:cs="Calibri"/>
        </w:rPr>
      </w:pPr>
      <w:r w:rsidRPr="00845769">
        <w:rPr>
          <w:rFonts w:ascii="Calibri" w:hAnsi="Calibri" w:cs="Calibri"/>
        </w:rPr>
        <w:t xml:space="preserve">Optional: judges or rubric for accuracy, speed, and cleanliness </w:t>
      </w:r>
    </w:p>
    <w:p w14:paraId="63BE5F29" w14:textId="46EBD943" w:rsidR="00BF2829" w:rsidRPr="00845769" w:rsidRDefault="00BF2829" w:rsidP="0033328C">
      <w:pPr>
        <w:spacing w:after="0" w:line="240" w:lineRule="auto"/>
        <w:rPr>
          <w:rFonts w:ascii="Calibri" w:hAnsi="Calibri" w:cs="Calibri"/>
        </w:rPr>
      </w:pPr>
    </w:p>
    <w:p w14:paraId="029DC11C" w14:textId="423A38D4" w:rsidR="00BF2829" w:rsidRPr="00845769" w:rsidRDefault="00BF2829" w:rsidP="0033328C">
      <w:pPr>
        <w:spacing w:after="0" w:line="240" w:lineRule="auto"/>
        <w:rPr>
          <w:rFonts w:ascii="Calibri" w:hAnsi="Calibri" w:cs="Calibri"/>
          <w:b/>
          <w:bCs/>
        </w:rPr>
      </w:pPr>
      <w:r w:rsidRPr="00845769">
        <w:rPr>
          <w:rFonts w:ascii="Calibri" w:hAnsi="Calibri" w:cs="Calibri"/>
          <w:b/>
          <w:bCs/>
        </w:rPr>
        <w:t xml:space="preserve">Setup: </w:t>
      </w:r>
    </w:p>
    <w:p w14:paraId="73C64CD3" w14:textId="46652CBA" w:rsidR="00BF2829"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Divide students into pairs or small groups. Give each group a full PPE set and one copy of the PPE Protocol Sheet below</w:t>
      </w:r>
      <w:r w:rsidR="00492FAC" w:rsidRPr="00845769">
        <w:rPr>
          <w:rFonts w:ascii="Calibri" w:hAnsi="Calibri" w:cs="Calibri"/>
        </w:rPr>
        <w:t xml:space="preserve"> (or create your own).</w:t>
      </w:r>
    </w:p>
    <w:p w14:paraId="19ECBD96" w14:textId="08EC8D63" w:rsidR="00BF2829"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 xml:space="preserve">Review </w:t>
      </w:r>
      <w:proofErr w:type="gramStart"/>
      <w:r w:rsidRPr="00845769">
        <w:rPr>
          <w:rFonts w:ascii="Calibri" w:hAnsi="Calibri" w:cs="Calibri"/>
        </w:rPr>
        <w:t>correct</w:t>
      </w:r>
      <w:proofErr w:type="gramEnd"/>
      <w:r w:rsidRPr="00845769">
        <w:rPr>
          <w:rFonts w:ascii="Calibri" w:hAnsi="Calibri" w:cs="Calibri"/>
        </w:rPr>
        <w:t xml:space="preserve"> donning and doffing order with the whole class. </w:t>
      </w:r>
    </w:p>
    <w:p w14:paraId="5552D6CA" w14:textId="291F9776" w:rsidR="00BF2829"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 xml:space="preserve">One at a time, each participant will </w:t>
      </w:r>
      <w:proofErr w:type="gramStart"/>
      <w:r w:rsidRPr="00845769">
        <w:rPr>
          <w:rFonts w:ascii="Calibri" w:hAnsi="Calibri" w:cs="Calibri"/>
        </w:rPr>
        <w:t>don</w:t>
      </w:r>
      <w:proofErr w:type="gramEnd"/>
      <w:r w:rsidRPr="00845769">
        <w:rPr>
          <w:rFonts w:ascii="Calibri" w:hAnsi="Calibri" w:cs="Calibri"/>
        </w:rPr>
        <w:t xml:space="preserve"> the PPE as quickly as possible without compromising safety or tearing PPE. </w:t>
      </w:r>
    </w:p>
    <w:p w14:paraId="335B631C" w14:textId="6CFBFA2D" w:rsidR="00BF2829"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 xml:space="preserve">Once </w:t>
      </w:r>
      <w:proofErr w:type="gramStart"/>
      <w:r w:rsidRPr="00845769">
        <w:rPr>
          <w:rFonts w:ascii="Calibri" w:hAnsi="Calibri" w:cs="Calibri"/>
        </w:rPr>
        <w:t>donned</w:t>
      </w:r>
      <w:proofErr w:type="gramEnd"/>
      <w:r w:rsidRPr="00845769">
        <w:rPr>
          <w:rFonts w:ascii="Calibri" w:hAnsi="Calibri" w:cs="Calibri"/>
        </w:rPr>
        <w:t xml:space="preserve">, the participant will then </w:t>
      </w:r>
      <w:proofErr w:type="gramStart"/>
      <w:r w:rsidRPr="00845769">
        <w:rPr>
          <w:rFonts w:ascii="Calibri" w:hAnsi="Calibri" w:cs="Calibri"/>
        </w:rPr>
        <w:t>doff</w:t>
      </w:r>
      <w:proofErr w:type="gramEnd"/>
      <w:r w:rsidRPr="00845769">
        <w:rPr>
          <w:rFonts w:ascii="Calibri" w:hAnsi="Calibri" w:cs="Calibri"/>
        </w:rPr>
        <w:t xml:space="preserve"> PPE following the correct procedure. </w:t>
      </w:r>
    </w:p>
    <w:p w14:paraId="1D1E1B73" w14:textId="4A6BADBD" w:rsidR="00BF2829"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 xml:space="preserve">Use a black light or glitter lotion to simulate contamination on PPE if desired—check hands after doffing to see if contamination occurred. </w:t>
      </w:r>
    </w:p>
    <w:p w14:paraId="13D74581" w14:textId="77777777" w:rsidR="00492FAC"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 xml:space="preserve">Encourage cheering and supportive competition! </w:t>
      </w:r>
    </w:p>
    <w:p w14:paraId="0C5301EC" w14:textId="28139F69" w:rsidR="00BF2829" w:rsidRPr="00845769" w:rsidRDefault="00BF2829" w:rsidP="0033328C">
      <w:pPr>
        <w:pStyle w:val="ListParagraph"/>
        <w:numPr>
          <w:ilvl w:val="0"/>
          <w:numId w:val="20"/>
        </w:numPr>
        <w:spacing w:after="0" w:line="240" w:lineRule="auto"/>
        <w:rPr>
          <w:rFonts w:ascii="Calibri" w:hAnsi="Calibri" w:cs="Calibri"/>
        </w:rPr>
      </w:pPr>
      <w:r w:rsidRPr="00845769">
        <w:rPr>
          <w:rFonts w:ascii="Calibri" w:hAnsi="Calibri" w:cs="Calibri"/>
        </w:rPr>
        <w:t xml:space="preserve">Debrief with discussion questions below. </w:t>
      </w:r>
    </w:p>
    <w:p w14:paraId="371BEB29" w14:textId="77777777" w:rsidR="00492FAC" w:rsidRPr="00845769" w:rsidRDefault="00492FAC" w:rsidP="0033328C">
      <w:pPr>
        <w:spacing w:after="0" w:line="240" w:lineRule="auto"/>
        <w:rPr>
          <w:rFonts w:ascii="Calibri" w:hAnsi="Calibri" w:cs="Calibri"/>
        </w:rPr>
      </w:pPr>
    </w:p>
    <w:p w14:paraId="6A337A32" w14:textId="44922ED8" w:rsidR="0033328C" w:rsidRPr="00845769" w:rsidRDefault="0033328C" w:rsidP="0033328C">
      <w:pPr>
        <w:spacing w:after="0" w:line="240" w:lineRule="auto"/>
        <w:rPr>
          <w:rFonts w:ascii="Calibri" w:hAnsi="Calibri" w:cs="Calibri"/>
          <w:b/>
          <w:bCs/>
        </w:rPr>
      </w:pPr>
      <w:r w:rsidRPr="00845769">
        <w:rPr>
          <w:rFonts w:ascii="Calibri" w:hAnsi="Calibri" w:cs="Calibri"/>
          <w:b/>
          <w:bCs/>
        </w:rPr>
        <w:t xml:space="preserve">PPE Protocol Sheet (General Use) </w:t>
      </w:r>
    </w:p>
    <w:p w14:paraId="53E3C533" w14:textId="77777777" w:rsidR="0033328C" w:rsidRPr="00845769" w:rsidRDefault="0033328C" w:rsidP="0033328C">
      <w:pPr>
        <w:spacing w:after="0" w:line="240" w:lineRule="auto"/>
        <w:rPr>
          <w:rFonts w:ascii="Calibri" w:hAnsi="Calibri" w:cs="Calibri"/>
        </w:rPr>
      </w:pPr>
      <w:r w:rsidRPr="00845769">
        <w:rPr>
          <w:rFonts w:ascii="Calibri" w:hAnsi="Calibri" w:cs="Calibri"/>
        </w:rPr>
        <w:lastRenderedPageBreak/>
        <w:t xml:space="preserve">Note: PPE order may vary slightly based on transmission risk. Here’s a standard guideline for droplet/contact precautions. </w:t>
      </w:r>
    </w:p>
    <w:p w14:paraId="64112B17" w14:textId="77777777" w:rsidR="0033328C" w:rsidRPr="00845769" w:rsidRDefault="0033328C" w:rsidP="0033328C">
      <w:pPr>
        <w:spacing w:after="0" w:line="240" w:lineRule="auto"/>
        <w:rPr>
          <w:rFonts w:ascii="Calibri" w:hAnsi="Calibri" w:cs="Calibri"/>
        </w:rPr>
      </w:pPr>
    </w:p>
    <w:p w14:paraId="2E790F3A" w14:textId="53D5979A" w:rsidR="0033328C" w:rsidRPr="00845769" w:rsidRDefault="0033328C" w:rsidP="0033328C">
      <w:pPr>
        <w:spacing w:after="0" w:line="240" w:lineRule="auto"/>
        <w:rPr>
          <w:rFonts w:ascii="Calibri" w:hAnsi="Calibri" w:cs="Calibri"/>
        </w:rPr>
      </w:pPr>
      <w:r w:rsidRPr="00845769">
        <w:rPr>
          <w:rFonts w:ascii="Calibri" w:hAnsi="Calibri" w:cs="Calibri"/>
        </w:rPr>
        <w:t xml:space="preserve">Donning Order: </w:t>
      </w:r>
    </w:p>
    <w:p w14:paraId="2EA809F9" w14:textId="0D2FC5DA" w:rsidR="0033328C" w:rsidRPr="00845769" w:rsidRDefault="0033328C" w:rsidP="00492FAC">
      <w:pPr>
        <w:pStyle w:val="ListParagraph"/>
        <w:numPr>
          <w:ilvl w:val="0"/>
          <w:numId w:val="22"/>
        </w:numPr>
        <w:spacing w:after="0" w:line="240" w:lineRule="auto"/>
        <w:rPr>
          <w:rFonts w:ascii="Calibri" w:hAnsi="Calibri" w:cs="Calibri"/>
        </w:rPr>
      </w:pPr>
      <w:r w:rsidRPr="00845769">
        <w:rPr>
          <w:rFonts w:ascii="Calibri" w:hAnsi="Calibri" w:cs="Calibri"/>
        </w:rPr>
        <w:t xml:space="preserve">Perform hand hygiene </w:t>
      </w:r>
    </w:p>
    <w:p w14:paraId="543E9E02" w14:textId="68221376" w:rsidR="0033328C" w:rsidRPr="00845769" w:rsidRDefault="0033328C" w:rsidP="00492FAC">
      <w:pPr>
        <w:pStyle w:val="ListParagraph"/>
        <w:numPr>
          <w:ilvl w:val="0"/>
          <w:numId w:val="22"/>
        </w:numPr>
        <w:spacing w:after="0" w:line="240" w:lineRule="auto"/>
        <w:rPr>
          <w:rFonts w:ascii="Calibri" w:hAnsi="Calibri" w:cs="Calibri"/>
        </w:rPr>
      </w:pPr>
      <w:r w:rsidRPr="00845769">
        <w:rPr>
          <w:rFonts w:ascii="Calibri" w:hAnsi="Calibri" w:cs="Calibri"/>
        </w:rPr>
        <w:t xml:space="preserve">Gown (tie at neck and waist) </w:t>
      </w:r>
    </w:p>
    <w:p w14:paraId="2496E5C3" w14:textId="1AD0500C" w:rsidR="0033328C" w:rsidRPr="00845769" w:rsidRDefault="0033328C" w:rsidP="00492FAC">
      <w:pPr>
        <w:pStyle w:val="ListParagraph"/>
        <w:numPr>
          <w:ilvl w:val="0"/>
          <w:numId w:val="22"/>
        </w:numPr>
        <w:spacing w:after="0" w:line="240" w:lineRule="auto"/>
        <w:rPr>
          <w:rFonts w:ascii="Calibri" w:hAnsi="Calibri" w:cs="Calibri"/>
        </w:rPr>
      </w:pPr>
      <w:r w:rsidRPr="00845769">
        <w:rPr>
          <w:rFonts w:ascii="Calibri" w:hAnsi="Calibri" w:cs="Calibri"/>
        </w:rPr>
        <w:t xml:space="preserve">Mask or respirator </w:t>
      </w:r>
    </w:p>
    <w:p w14:paraId="33BA91FD" w14:textId="0897FD7E" w:rsidR="0033328C" w:rsidRPr="00845769" w:rsidRDefault="0033328C" w:rsidP="00492FAC">
      <w:pPr>
        <w:pStyle w:val="ListParagraph"/>
        <w:numPr>
          <w:ilvl w:val="0"/>
          <w:numId w:val="22"/>
        </w:numPr>
        <w:spacing w:after="0" w:line="240" w:lineRule="auto"/>
        <w:rPr>
          <w:rFonts w:ascii="Calibri" w:hAnsi="Calibri" w:cs="Calibri"/>
        </w:rPr>
      </w:pPr>
      <w:r w:rsidRPr="00845769">
        <w:rPr>
          <w:rFonts w:ascii="Calibri" w:hAnsi="Calibri" w:cs="Calibri"/>
        </w:rPr>
        <w:t xml:space="preserve">Goggles or face shield </w:t>
      </w:r>
    </w:p>
    <w:p w14:paraId="177F7792" w14:textId="77777777" w:rsidR="0033328C" w:rsidRPr="00845769" w:rsidRDefault="0033328C" w:rsidP="00492FAC">
      <w:pPr>
        <w:pStyle w:val="ListParagraph"/>
        <w:numPr>
          <w:ilvl w:val="0"/>
          <w:numId w:val="22"/>
        </w:numPr>
        <w:spacing w:after="0" w:line="240" w:lineRule="auto"/>
        <w:rPr>
          <w:rFonts w:ascii="Calibri" w:hAnsi="Calibri" w:cs="Calibri"/>
        </w:rPr>
      </w:pPr>
      <w:r w:rsidRPr="00845769">
        <w:rPr>
          <w:rFonts w:ascii="Calibri" w:hAnsi="Calibri" w:cs="Calibri"/>
        </w:rPr>
        <w:t xml:space="preserve">Gloves (cover gown cuffs) </w:t>
      </w:r>
    </w:p>
    <w:p w14:paraId="101ADBA8" w14:textId="77777777" w:rsidR="0033328C" w:rsidRPr="00845769" w:rsidRDefault="0033328C" w:rsidP="0033328C">
      <w:pPr>
        <w:spacing w:after="0" w:line="240" w:lineRule="auto"/>
        <w:rPr>
          <w:rFonts w:ascii="Calibri" w:hAnsi="Calibri" w:cs="Calibri"/>
        </w:rPr>
      </w:pPr>
    </w:p>
    <w:p w14:paraId="7620F1CD" w14:textId="1605457C" w:rsidR="0033328C" w:rsidRPr="00845769" w:rsidRDefault="0033328C" w:rsidP="0033328C">
      <w:pPr>
        <w:spacing w:after="0" w:line="240" w:lineRule="auto"/>
        <w:rPr>
          <w:rFonts w:ascii="Calibri" w:hAnsi="Calibri" w:cs="Calibri"/>
        </w:rPr>
      </w:pPr>
      <w:r w:rsidRPr="00845769">
        <w:rPr>
          <w:rFonts w:ascii="Calibri" w:hAnsi="Calibri" w:cs="Calibri"/>
        </w:rPr>
        <w:t xml:space="preserve">Doffing Order: </w:t>
      </w:r>
    </w:p>
    <w:p w14:paraId="5400FF2F" w14:textId="2E3C5654" w:rsidR="0033328C" w:rsidRPr="00845769" w:rsidRDefault="0033328C" w:rsidP="00492FAC">
      <w:pPr>
        <w:pStyle w:val="ListParagraph"/>
        <w:numPr>
          <w:ilvl w:val="0"/>
          <w:numId w:val="21"/>
        </w:numPr>
        <w:spacing w:after="0" w:line="240" w:lineRule="auto"/>
        <w:rPr>
          <w:rFonts w:ascii="Calibri" w:hAnsi="Calibri" w:cs="Calibri"/>
        </w:rPr>
      </w:pPr>
      <w:r w:rsidRPr="00845769">
        <w:rPr>
          <w:rFonts w:ascii="Calibri" w:hAnsi="Calibri" w:cs="Calibri"/>
        </w:rPr>
        <w:t xml:space="preserve">Gloves (grasp outside of one glove with opposite hand, peel off; repeat with second) </w:t>
      </w:r>
    </w:p>
    <w:p w14:paraId="5B54DF40" w14:textId="6AA29319" w:rsidR="0033328C" w:rsidRPr="00845769" w:rsidRDefault="0033328C" w:rsidP="00492FAC">
      <w:pPr>
        <w:pStyle w:val="ListParagraph"/>
        <w:numPr>
          <w:ilvl w:val="0"/>
          <w:numId w:val="21"/>
        </w:numPr>
        <w:spacing w:after="0" w:line="240" w:lineRule="auto"/>
        <w:rPr>
          <w:rFonts w:ascii="Calibri" w:hAnsi="Calibri" w:cs="Calibri"/>
        </w:rPr>
      </w:pPr>
      <w:r w:rsidRPr="00845769">
        <w:rPr>
          <w:rFonts w:ascii="Calibri" w:hAnsi="Calibri" w:cs="Calibri"/>
        </w:rPr>
        <w:t xml:space="preserve">Goggles or face shield </w:t>
      </w:r>
    </w:p>
    <w:p w14:paraId="08B32BF8" w14:textId="2D5DCB42" w:rsidR="0033328C" w:rsidRPr="00845769" w:rsidRDefault="0033328C" w:rsidP="00492FAC">
      <w:pPr>
        <w:pStyle w:val="ListParagraph"/>
        <w:numPr>
          <w:ilvl w:val="0"/>
          <w:numId w:val="21"/>
        </w:numPr>
        <w:spacing w:after="0" w:line="240" w:lineRule="auto"/>
        <w:rPr>
          <w:rFonts w:ascii="Calibri" w:hAnsi="Calibri" w:cs="Calibri"/>
        </w:rPr>
      </w:pPr>
      <w:r w:rsidRPr="00845769">
        <w:rPr>
          <w:rFonts w:ascii="Calibri" w:hAnsi="Calibri" w:cs="Calibri"/>
        </w:rPr>
        <w:t xml:space="preserve">Gown (unfasten ties, peel away from neck and shoulders, roll inside-out) </w:t>
      </w:r>
    </w:p>
    <w:p w14:paraId="119F740E" w14:textId="507E72A0" w:rsidR="0033328C" w:rsidRPr="00845769" w:rsidRDefault="0033328C" w:rsidP="00492FAC">
      <w:pPr>
        <w:pStyle w:val="ListParagraph"/>
        <w:numPr>
          <w:ilvl w:val="0"/>
          <w:numId w:val="21"/>
        </w:numPr>
        <w:spacing w:after="0" w:line="240" w:lineRule="auto"/>
        <w:rPr>
          <w:rFonts w:ascii="Calibri" w:hAnsi="Calibri" w:cs="Calibri"/>
        </w:rPr>
      </w:pPr>
      <w:r w:rsidRPr="00845769">
        <w:rPr>
          <w:rFonts w:ascii="Calibri" w:hAnsi="Calibri" w:cs="Calibri"/>
        </w:rPr>
        <w:t xml:space="preserve">Mask or respirator (remove from behind, avoiding touching front) </w:t>
      </w:r>
    </w:p>
    <w:p w14:paraId="2D33E58C" w14:textId="77777777" w:rsidR="0033328C" w:rsidRPr="00845769" w:rsidRDefault="0033328C" w:rsidP="00492FAC">
      <w:pPr>
        <w:pStyle w:val="ListParagraph"/>
        <w:numPr>
          <w:ilvl w:val="0"/>
          <w:numId w:val="21"/>
        </w:numPr>
        <w:spacing w:after="0" w:line="240" w:lineRule="auto"/>
        <w:rPr>
          <w:rFonts w:ascii="Calibri" w:hAnsi="Calibri" w:cs="Calibri"/>
        </w:rPr>
      </w:pPr>
      <w:r w:rsidRPr="00845769">
        <w:rPr>
          <w:rFonts w:ascii="Calibri" w:hAnsi="Calibri" w:cs="Calibri"/>
        </w:rPr>
        <w:t xml:space="preserve">Perform hand hygiene </w:t>
      </w:r>
    </w:p>
    <w:p w14:paraId="6DFF609A" w14:textId="45D66F9D" w:rsidR="0033328C" w:rsidRPr="00845769" w:rsidRDefault="0033328C" w:rsidP="0033328C">
      <w:pPr>
        <w:spacing w:after="0" w:line="240" w:lineRule="auto"/>
        <w:rPr>
          <w:rFonts w:ascii="Calibri" w:hAnsi="Calibri" w:cs="Calibri"/>
        </w:rPr>
      </w:pPr>
    </w:p>
    <w:p w14:paraId="5A42FF12" w14:textId="71CD733F" w:rsidR="0033328C" w:rsidRPr="00845769" w:rsidRDefault="0033328C" w:rsidP="0033328C">
      <w:pPr>
        <w:spacing w:after="0" w:line="240" w:lineRule="auto"/>
        <w:rPr>
          <w:rFonts w:ascii="Calibri" w:hAnsi="Calibri" w:cs="Calibri"/>
          <w:b/>
          <w:bCs/>
        </w:rPr>
      </w:pPr>
      <w:r w:rsidRPr="00845769">
        <w:rPr>
          <w:rFonts w:ascii="Calibri" w:hAnsi="Calibri" w:cs="Calibri"/>
          <w:b/>
          <w:bCs/>
        </w:rPr>
        <w:t xml:space="preserve">Reflection: </w:t>
      </w:r>
    </w:p>
    <w:p w14:paraId="5471ED64" w14:textId="569D6233" w:rsidR="0033328C" w:rsidRPr="00845769" w:rsidRDefault="0033328C" w:rsidP="0033328C">
      <w:pPr>
        <w:pStyle w:val="ListParagraph"/>
        <w:numPr>
          <w:ilvl w:val="0"/>
          <w:numId w:val="23"/>
        </w:numPr>
        <w:spacing w:after="0" w:line="240" w:lineRule="auto"/>
        <w:rPr>
          <w:rFonts w:ascii="Calibri" w:hAnsi="Calibri" w:cs="Calibri"/>
        </w:rPr>
      </w:pPr>
      <w:r w:rsidRPr="00845769">
        <w:rPr>
          <w:rFonts w:ascii="Calibri" w:hAnsi="Calibri" w:cs="Calibri"/>
        </w:rPr>
        <w:t xml:space="preserve">Which step was hardest to remember or execute? </w:t>
      </w:r>
    </w:p>
    <w:p w14:paraId="5596314E" w14:textId="63E1CDCA" w:rsidR="0033328C" w:rsidRPr="00845769" w:rsidRDefault="0033328C" w:rsidP="0033328C">
      <w:pPr>
        <w:pStyle w:val="ListParagraph"/>
        <w:numPr>
          <w:ilvl w:val="0"/>
          <w:numId w:val="23"/>
        </w:numPr>
        <w:spacing w:after="0" w:line="240" w:lineRule="auto"/>
        <w:rPr>
          <w:rFonts w:ascii="Calibri" w:hAnsi="Calibri" w:cs="Calibri"/>
        </w:rPr>
      </w:pPr>
      <w:r w:rsidRPr="00845769">
        <w:rPr>
          <w:rFonts w:ascii="Calibri" w:hAnsi="Calibri" w:cs="Calibri"/>
        </w:rPr>
        <w:t xml:space="preserve">How would tearing PPE or removing it incorrectly affect patient and personal safety? </w:t>
      </w:r>
    </w:p>
    <w:p w14:paraId="3D1A196F" w14:textId="30FD74DE" w:rsidR="0033328C" w:rsidRPr="00845769" w:rsidRDefault="0033328C" w:rsidP="0033328C">
      <w:pPr>
        <w:pStyle w:val="ListParagraph"/>
        <w:numPr>
          <w:ilvl w:val="0"/>
          <w:numId w:val="23"/>
        </w:numPr>
        <w:spacing w:after="0" w:line="240" w:lineRule="auto"/>
        <w:rPr>
          <w:rFonts w:ascii="Calibri" w:hAnsi="Calibri" w:cs="Calibri"/>
        </w:rPr>
      </w:pPr>
      <w:r w:rsidRPr="00845769">
        <w:rPr>
          <w:rFonts w:ascii="Calibri" w:hAnsi="Calibri" w:cs="Calibri"/>
        </w:rPr>
        <w:t xml:space="preserve">In what situations might you have to adjust the PPE process (e.g., airborne vs. droplet precautions)? </w:t>
      </w:r>
    </w:p>
    <w:p w14:paraId="55413986" w14:textId="2D4E797D" w:rsidR="00BF2829" w:rsidRPr="00845769" w:rsidRDefault="0033328C" w:rsidP="00492FAC">
      <w:pPr>
        <w:pStyle w:val="ListParagraph"/>
        <w:numPr>
          <w:ilvl w:val="0"/>
          <w:numId w:val="23"/>
        </w:numPr>
        <w:spacing w:after="0" w:line="240" w:lineRule="auto"/>
        <w:rPr>
          <w:rFonts w:ascii="Calibri" w:hAnsi="Calibri" w:cs="Calibri"/>
        </w:rPr>
      </w:pPr>
      <w:r w:rsidRPr="00845769">
        <w:rPr>
          <w:rFonts w:ascii="Calibri" w:hAnsi="Calibri" w:cs="Calibri"/>
        </w:rPr>
        <w:t>What habits or techniques will help you stay calm and focused during real-world PPE use?</w:t>
      </w:r>
    </w:p>
    <w:p w14:paraId="5E91AE6A" w14:textId="28DDCA37" w:rsidR="00655706" w:rsidRPr="00845769" w:rsidRDefault="007B507B" w:rsidP="00BF2829">
      <w:pPr>
        <w:pStyle w:val="Heading2"/>
        <w:rPr>
          <w:rFonts w:ascii="Calibri" w:hAnsi="Calibri" w:cs="Calibri"/>
        </w:rPr>
      </w:pPr>
      <w:bookmarkStart w:id="8" w:name="_Safety_Snapshot:_Workplace"/>
      <w:bookmarkEnd w:id="8"/>
      <w:r w:rsidRPr="00845769">
        <w:rPr>
          <w:rFonts w:ascii="Calibri" w:hAnsi="Calibri" w:cs="Calibri"/>
        </w:rPr>
        <w:t>Safety Snapshot</w:t>
      </w:r>
      <w:r w:rsidR="00170AC8" w:rsidRPr="00845769">
        <w:rPr>
          <w:rFonts w:ascii="Calibri" w:hAnsi="Calibri" w:cs="Calibri"/>
        </w:rPr>
        <w:t xml:space="preserve">: </w:t>
      </w:r>
      <w:r w:rsidR="00170AC8" w:rsidRPr="00845769">
        <w:rPr>
          <w:rFonts w:ascii="Calibri" w:hAnsi="Calibri" w:cs="Calibri"/>
          <w:i/>
          <w:iCs/>
        </w:rPr>
        <w:t>Workplace Photo Challenge</w:t>
      </w:r>
    </w:p>
    <w:p w14:paraId="7816ACA8" w14:textId="77777777" w:rsidR="00246F9D" w:rsidRPr="00845769" w:rsidRDefault="002F3AAC" w:rsidP="00246F9D">
      <w:pPr>
        <w:spacing w:after="0" w:line="240" w:lineRule="auto"/>
        <w:rPr>
          <w:rFonts w:ascii="Calibri" w:hAnsi="Calibri" w:cs="Calibri"/>
        </w:rPr>
      </w:pPr>
      <w:r w:rsidRPr="00845769">
        <w:rPr>
          <w:rFonts w:ascii="Calibri" w:hAnsi="Calibri" w:cs="Calibri"/>
        </w:rPr>
        <w:t xml:space="preserve">10–30 minutes, in-person or virtual; individual or small groups </w:t>
      </w:r>
    </w:p>
    <w:p w14:paraId="099AAF2B" w14:textId="3A7D684A" w:rsidR="002F3AAC" w:rsidRPr="00845769" w:rsidRDefault="002F3AAC" w:rsidP="00246F9D">
      <w:pPr>
        <w:spacing w:after="0" w:line="240" w:lineRule="auto"/>
        <w:rPr>
          <w:rFonts w:ascii="Calibri" w:hAnsi="Calibri" w:cs="Calibri"/>
        </w:rPr>
      </w:pPr>
      <w:r w:rsidRPr="00A34F79">
        <w:rPr>
          <w:rFonts w:ascii="Calibri" w:hAnsi="Calibri" w:cs="Calibri"/>
          <w:b/>
          <w:bCs/>
        </w:rPr>
        <w:t>Competencies:</w:t>
      </w:r>
      <w:r w:rsidRPr="00845769">
        <w:rPr>
          <w:rFonts w:ascii="Calibri" w:hAnsi="Calibri" w:cs="Calibri"/>
        </w:rPr>
        <w:t xml:space="preserve"> 1, 4, 5, 7 </w:t>
      </w:r>
    </w:p>
    <w:p w14:paraId="0CA7D344" w14:textId="22FD4E78" w:rsidR="002F3AAC" w:rsidRPr="00845769" w:rsidRDefault="002F3AAC" w:rsidP="00246F9D">
      <w:pPr>
        <w:spacing w:after="0" w:line="240" w:lineRule="auto"/>
        <w:rPr>
          <w:rFonts w:ascii="Calibri" w:hAnsi="Calibri" w:cs="Calibri"/>
        </w:rPr>
      </w:pPr>
    </w:p>
    <w:p w14:paraId="1C0492AB" w14:textId="6765784C" w:rsidR="002F3AAC" w:rsidRPr="00845769" w:rsidRDefault="002F3AAC" w:rsidP="00246F9D">
      <w:pPr>
        <w:spacing w:after="0" w:line="240" w:lineRule="auto"/>
        <w:rPr>
          <w:rFonts w:ascii="Calibri" w:hAnsi="Calibri" w:cs="Calibri"/>
          <w:b/>
          <w:bCs/>
        </w:rPr>
      </w:pPr>
      <w:r w:rsidRPr="00845769">
        <w:rPr>
          <w:rFonts w:ascii="Calibri" w:hAnsi="Calibri" w:cs="Calibri"/>
          <w:b/>
          <w:bCs/>
        </w:rPr>
        <w:t xml:space="preserve">Materials: </w:t>
      </w:r>
    </w:p>
    <w:p w14:paraId="79F877C1" w14:textId="17195CA8" w:rsidR="002F3AAC" w:rsidRPr="00845769" w:rsidRDefault="002F3AAC" w:rsidP="00246F9D">
      <w:pPr>
        <w:pStyle w:val="ListParagraph"/>
        <w:numPr>
          <w:ilvl w:val="0"/>
          <w:numId w:val="24"/>
        </w:numPr>
        <w:spacing w:after="0" w:line="240" w:lineRule="auto"/>
        <w:rPr>
          <w:rFonts w:ascii="Calibri" w:hAnsi="Calibri" w:cs="Calibri"/>
        </w:rPr>
      </w:pPr>
      <w:r w:rsidRPr="00845769">
        <w:rPr>
          <w:rFonts w:ascii="Calibri" w:hAnsi="Calibri" w:cs="Calibri"/>
        </w:rPr>
        <w:t xml:space="preserve">Display via projector, smartboard, or shared screen, or print the image for physical copies for stations.  </w:t>
      </w:r>
    </w:p>
    <w:p w14:paraId="13A7CC27" w14:textId="610A232E" w:rsidR="0000679E" w:rsidRPr="0000679E" w:rsidRDefault="0000679E" w:rsidP="0000679E">
      <w:pPr>
        <w:pStyle w:val="ListParagraph"/>
        <w:numPr>
          <w:ilvl w:val="1"/>
          <w:numId w:val="24"/>
        </w:numPr>
        <w:spacing w:after="0" w:line="240" w:lineRule="auto"/>
        <w:rPr>
          <w:rFonts w:ascii="Calibri" w:hAnsi="Calibri" w:cs="Calibri"/>
        </w:rPr>
      </w:pPr>
      <w:r>
        <w:rPr>
          <w:rFonts w:ascii="Calibri" w:hAnsi="Calibri" w:cs="Calibri"/>
        </w:rPr>
        <w:t>Create your own images using AI, find some online, or use the ones below</w:t>
      </w:r>
    </w:p>
    <w:p w14:paraId="2D9CF393" w14:textId="59F47E8D" w:rsidR="002F3AAC" w:rsidRPr="00845769" w:rsidRDefault="002F3AAC" w:rsidP="00AB31BE">
      <w:pPr>
        <w:pStyle w:val="ListParagraph"/>
        <w:numPr>
          <w:ilvl w:val="1"/>
          <w:numId w:val="24"/>
        </w:numPr>
        <w:spacing w:after="0" w:line="240" w:lineRule="auto"/>
        <w:rPr>
          <w:rFonts w:ascii="Calibri" w:hAnsi="Calibri" w:cs="Calibri"/>
        </w:rPr>
      </w:pPr>
      <w:hyperlink r:id="rId9" w:history="1">
        <w:r w:rsidRPr="00845769">
          <w:rPr>
            <w:rStyle w:val="Hyperlink"/>
            <w:rFonts w:ascii="Calibri" w:hAnsi="Calibri" w:cs="Calibri"/>
          </w:rPr>
          <w:t>What's Wrong with This Photo? Nursing Assistant</w:t>
        </w:r>
      </w:hyperlink>
      <w:r w:rsidRPr="00845769">
        <w:rPr>
          <w:rFonts w:ascii="Calibri" w:hAnsi="Calibri" w:cs="Calibri"/>
        </w:rPr>
        <w:t xml:space="preserve"> </w:t>
      </w:r>
    </w:p>
    <w:p w14:paraId="1CAAB3A9" w14:textId="705456FF" w:rsidR="002F3AAC" w:rsidRPr="00845769" w:rsidRDefault="002F3AAC" w:rsidP="00AB31BE">
      <w:pPr>
        <w:pStyle w:val="ListParagraph"/>
        <w:numPr>
          <w:ilvl w:val="1"/>
          <w:numId w:val="24"/>
        </w:numPr>
        <w:spacing w:after="0" w:line="240" w:lineRule="auto"/>
        <w:rPr>
          <w:rFonts w:ascii="Calibri" w:hAnsi="Calibri" w:cs="Calibri"/>
        </w:rPr>
      </w:pPr>
      <w:hyperlink r:id="rId10" w:history="1">
        <w:r w:rsidRPr="00845769">
          <w:rPr>
            <w:rStyle w:val="Hyperlink"/>
            <w:rFonts w:ascii="Calibri" w:hAnsi="Calibri" w:cs="Calibri"/>
          </w:rPr>
          <w:t>Interactive Photo – Bathing the Client</w:t>
        </w:r>
      </w:hyperlink>
      <w:r w:rsidRPr="00845769">
        <w:rPr>
          <w:rFonts w:ascii="Calibri" w:hAnsi="Calibri" w:cs="Calibri"/>
        </w:rPr>
        <w:t xml:space="preserve"> </w:t>
      </w:r>
    </w:p>
    <w:p w14:paraId="34715A44" w14:textId="29E63A9E" w:rsidR="002F3AAC" w:rsidRPr="00845769" w:rsidRDefault="002F3AAC" w:rsidP="00AB31BE">
      <w:pPr>
        <w:pStyle w:val="ListParagraph"/>
        <w:numPr>
          <w:ilvl w:val="1"/>
          <w:numId w:val="24"/>
        </w:numPr>
        <w:spacing w:after="0" w:line="240" w:lineRule="auto"/>
        <w:rPr>
          <w:rFonts w:ascii="Calibri" w:hAnsi="Calibri" w:cs="Calibri"/>
        </w:rPr>
      </w:pPr>
      <w:hyperlink r:id="rId11" w:history="1">
        <w:r w:rsidRPr="00845769">
          <w:rPr>
            <w:rStyle w:val="Hyperlink"/>
            <w:rFonts w:ascii="Calibri" w:hAnsi="Calibri" w:cs="Calibri"/>
          </w:rPr>
          <w:t>What's Wrong with This Photo? Cleaning up</w:t>
        </w:r>
      </w:hyperlink>
      <w:r w:rsidRPr="00845769">
        <w:rPr>
          <w:rFonts w:ascii="Calibri" w:hAnsi="Calibri" w:cs="Calibri"/>
        </w:rPr>
        <w:t xml:space="preserve"> </w:t>
      </w:r>
    </w:p>
    <w:p w14:paraId="61AA23F1" w14:textId="72241770" w:rsidR="002F3AAC" w:rsidRDefault="002F3AAC" w:rsidP="00AB31BE">
      <w:pPr>
        <w:pStyle w:val="ListParagraph"/>
        <w:numPr>
          <w:ilvl w:val="1"/>
          <w:numId w:val="24"/>
        </w:numPr>
        <w:spacing w:after="0" w:line="240" w:lineRule="auto"/>
        <w:rPr>
          <w:rFonts w:ascii="Calibri" w:hAnsi="Calibri" w:cs="Calibri"/>
        </w:rPr>
      </w:pPr>
      <w:hyperlink r:id="rId12" w:history="1">
        <w:r w:rsidRPr="00845769">
          <w:rPr>
            <w:rStyle w:val="Hyperlink"/>
            <w:rFonts w:ascii="Calibri" w:hAnsi="Calibri" w:cs="Calibri"/>
          </w:rPr>
          <w:t>Home Care Worker Bathroom Booklet (Full PDF)</w:t>
        </w:r>
      </w:hyperlink>
      <w:r w:rsidRPr="00845769">
        <w:rPr>
          <w:rFonts w:ascii="Calibri" w:hAnsi="Calibri" w:cs="Calibri"/>
        </w:rPr>
        <w:t xml:space="preserve"> </w:t>
      </w:r>
    </w:p>
    <w:p w14:paraId="28F8F89F" w14:textId="0963F526" w:rsidR="002F3AAC" w:rsidRPr="00845769" w:rsidRDefault="002F3AAC" w:rsidP="00246F9D">
      <w:pPr>
        <w:pStyle w:val="ListParagraph"/>
        <w:numPr>
          <w:ilvl w:val="0"/>
          <w:numId w:val="24"/>
        </w:numPr>
        <w:spacing w:after="0" w:line="240" w:lineRule="auto"/>
        <w:rPr>
          <w:rFonts w:ascii="Calibri" w:hAnsi="Calibri" w:cs="Calibri"/>
        </w:rPr>
      </w:pPr>
      <w:r w:rsidRPr="00845769">
        <w:rPr>
          <w:rFonts w:ascii="Calibri" w:hAnsi="Calibri" w:cs="Calibri"/>
        </w:rPr>
        <w:t xml:space="preserve">Worksheet or space for each student/group to record findings </w:t>
      </w:r>
    </w:p>
    <w:p w14:paraId="7266B3C4" w14:textId="77777777" w:rsidR="002F3AAC" w:rsidRPr="00845769" w:rsidRDefault="002F3AAC" w:rsidP="00246F9D">
      <w:pPr>
        <w:pStyle w:val="ListParagraph"/>
        <w:numPr>
          <w:ilvl w:val="0"/>
          <w:numId w:val="24"/>
        </w:numPr>
        <w:spacing w:after="0" w:line="240" w:lineRule="auto"/>
        <w:rPr>
          <w:rFonts w:ascii="Calibri" w:hAnsi="Calibri" w:cs="Calibri"/>
        </w:rPr>
      </w:pPr>
      <w:r w:rsidRPr="00845769">
        <w:rPr>
          <w:rFonts w:ascii="Calibri" w:hAnsi="Calibri" w:cs="Calibri"/>
        </w:rPr>
        <w:t xml:space="preserve">Optional: slides or screen/projector for group viewing </w:t>
      </w:r>
    </w:p>
    <w:p w14:paraId="618AD759" w14:textId="20B384A5" w:rsidR="002F3AAC" w:rsidRPr="00845769" w:rsidRDefault="002F3AAC" w:rsidP="00246F9D">
      <w:pPr>
        <w:spacing w:after="0" w:line="240" w:lineRule="auto"/>
        <w:rPr>
          <w:rFonts w:ascii="Calibri" w:hAnsi="Calibri" w:cs="Calibri"/>
        </w:rPr>
      </w:pPr>
    </w:p>
    <w:p w14:paraId="593D8895" w14:textId="7A90C1E1" w:rsidR="002F3AAC" w:rsidRPr="00845769" w:rsidRDefault="002F3AAC" w:rsidP="00246F9D">
      <w:pPr>
        <w:spacing w:after="0" w:line="240" w:lineRule="auto"/>
        <w:rPr>
          <w:rFonts w:ascii="Calibri" w:hAnsi="Calibri" w:cs="Calibri"/>
          <w:b/>
          <w:bCs/>
        </w:rPr>
      </w:pPr>
      <w:r w:rsidRPr="00845769">
        <w:rPr>
          <w:rFonts w:ascii="Calibri" w:hAnsi="Calibri" w:cs="Calibri"/>
          <w:b/>
          <w:bCs/>
        </w:rPr>
        <w:t xml:space="preserve">Setup: </w:t>
      </w:r>
    </w:p>
    <w:p w14:paraId="285EC5BF" w14:textId="391A3825" w:rsidR="002F3AAC" w:rsidRPr="00845769" w:rsidRDefault="002F3AAC" w:rsidP="00246F9D">
      <w:pPr>
        <w:pStyle w:val="ListParagraph"/>
        <w:numPr>
          <w:ilvl w:val="0"/>
          <w:numId w:val="25"/>
        </w:numPr>
        <w:spacing w:after="0" w:line="240" w:lineRule="auto"/>
        <w:rPr>
          <w:rFonts w:ascii="Calibri" w:hAnsi="Calibri" w:cs="Calibri"/>
        </w:rPr>
      </w:pPr>
      <w:r w:rsidRPr="00845769">
        <w:rPr>
          <w:rFonts w:ascii="Calibri" w:hAnsi="Calibri" w:cs="Calibri"/>
        </w:rPr>
        <w:t xml:space="preserve">Show the selected image to the class and explain that it depicts a real workplace scenario with multiple safety hazards. Or provide students with one photo at a time or rotate through “stations” if printed. </w:t>
      </w:r>
    </w:p>
    <w:p w14:paraId="4532AD89" w14:textId="12589F3C" w:rsidR="002F3AAC" w:rsidRPr="00845769" w:rsidRDefault="002F3AAC" w:rsidP="00246F9D">
      <w:pPr>
        <w:pStyle w:val="ListParagraph"/>
        <w:numPr>
          <w:ilvl w:val="0"/>
          <w:numId w:val="25"/>
        </w:numPr>
        <w:spacing w:after="0" w:line="240" w:lineRule="auto"/>
        <w:rPr>
          <w:rFonts w:ascii="Calibri" w:hAnsi="Calibri" w:cs="Calibri"/>
        </w:rPr>
      </w:pPr>
      <w:r w:rsidRPr="00845769">
        <w:rPr>
          <w:rFonts w:ascii="Calibri" w:hAnsi="Calibri" w:cs="Calibri"/>
        </w:rPr>
        <w:t xml:space="preserve">Ask students to identify and list all visible hazards and answer these questions for each hazard: </w:t>
      </w:r>
    </w:p>
    <w:p w14:paraId="3DDC70F2" w14:textId="7A8CD16C" w:rsidR="002F3AAC" w:rsidRPr="00845769" w:rsidRDefault="002F3AAC" w:rsidP="00401A7B">
      <w:pPr>
        <w:pStyle w:val="ListParagraph"/>
        <w:numPr>
          <w:ilvl w:val="1"/>
          <w:numId w:val="25"/>
        </w:numPr>
        <w:spacing w:after="0" w:line="240" w:lineRule="auto"/>
        <w:rPr>
          <w:rFonts w:ascii="Calibri" w:hAnsi="Calibri" w:cs="Calibri"/>
        </w:rPr>
      </w:pPr>
      <w:r w:rsidRPr="00845769">
        <w:rPr>
          <w:rFonts w:ascii="Calibri" w:hAnsi="Calibri" w:cs="Calibri"/>
        </w:rPr>
        <w:t xml:space="preserve">Why it’s unsafe </w:t>
      </w:r>
    </w:p>
    <w:p w14:paraId="265B3F10" w14:textId="5798C9A8" w:rsidR="002F3AAC" w:rsidRPr="00845769" w:rsidRDefault="002F3AAC" w:rsidP="00401A7B">
      <w:pPr>
        <w:pStyle w:val="ListParagraph"/>
        <w:numPr>
          <w:ilvl w:val="1"/>
          <w:numId w:val="25"/>
        </w:numPr>
        <w:spacing w:after="0" w:line="240" w:lineRule="auto"/>
        <w:rPr>
          <w:rFonts w:ascii="Calibri" w:hAnsi="Calibri" w:cs="Calibri"/>
        </w:rPr>
      </w:pPr>
      <w:r w:rsidRPr="00845769">
        <w:rPr>
          <w:rFonts w:ascii="Calibri" w:hAnsi="Calibri" w:cs="Calibri"/>
        </w:rPr>
        <w:lastRenderedPageBreak/>
        <w:t xml:space="preserve">Who could be impacted </w:t>
      </w:r>
    </w:p>
    <w:p w14:paraId="2E67FB65" w14:textId="2E4CDE90" w:rsidR="002F3AAC" w:rsidRPr="00845769" w:rsidRDefault="002F3AAC" w:rsidP="00401A7B">
      <w:pPr>
        <w:pStyle w:val="ListParagraph"/>
        <w:numPr>
          <w:ilvl w:val="1"/>
          <w:numId w:val="25"/>
        </w:numPr>
        <w:spacing w:after="0" w:line="240" w:lineRule="auto"/>
        <w:rPr>
          <w:rFonts w:ascii="Calibri" w:hAnsi="Calibri" w:cs="Calibri"/>
        </w:rPr>
      </w:pPr>
      <w:r w:rsidRPr="00845769">
        <w:rPr>
          <w:rFonts w:ascii="Calibri" w:hAnsi="Calibri" w:cs="Calibri"/>
        </w:rPr>
        <w:t xml:space="preserve">What should be done to correct it </w:t>
      </w:r>
    </w:p>
    <w:p w14:paraId="662418A6" w14:textId="3C6F661B" w:rsidR="002F3AAC" w:rsidRPr="00845769" w:rsidRDefault="002F3AAC" w:rsidP="00401A7B">
      <w:pPr>
        <w:pStyle w:val="ListParagraph"/>
        <w:numPr>
          <w:ilvl w:val="0"/>
          <w:numId w:val="25"/>
        </w:numPr>
        <w:spacing w:after="0" w:line="240" w:lineRule="auto"/>
        <w:rPr>
          <w:rFonts w:ascii="Calibri" w:hAnsi="Calibri" w:cs="Calibri"/>
        </w:rPr>
      </w:pPr>
      <w:r w:rsidRPr="00845769">
        <w:rPr>
          <w:rFonts w:ascii="Calibri" w:hAnsi="Calibri" w:cs="Calibri"/>
        </w:rPr>
        <w:t xml:space="preserve">Debrief together as a class, using the WorkSafe challenge results as reference points. </w:t>
      </w:r>
    </w:p>
    <w:p w14:paraId="18DD6229" w14:textId="45AA1EDA" w:rsidR="002F3AAC" w:rsidRPr="00845769" w:rsidRDefault="002F3AAC" w:rsidP="00246F9D">
      <w:pPr>
        <w:spacing w:after="0" w:line="240" w:lineRule="auto"/>
        <w:rPr>
          <w:rFonts w:ascii="Calibri" w:hAnsi="Calibri" w:cs="Calibri"/>
        </w:rPr>
      </w:pPr>
    </w:p>
    <w:p w14:paraId="5696457D" w14:textId="6527127B" w:rsidR="002F3AAC" w:rsidRPr="00845769" w:rsidRDefault="002F3AAC" w:rsidP="00246F9D">
      <w:pPr>
        <w:spacing w:after="0" w:line="240" w:lineRule="auto"/>
        <w:rPr>
          <w:rFonts w:ascii="Calibri" w:hAnsi="Calibri" w:cs="Calibri"/>
          <w:b/>
          <w:bCs/>
        </w:rPr>
      </w:pPr>
      <w:r w:rsidRPr="00845769">
        <w:rPr>
          <w:rFonts w:ascii="Calibri" w:hAnsi="Calibri" w:cs="Calibri"/>
          <w:b/>
          <w:bCs/>
        </w:rPr>
        <w:t xml:space="preserve">Reflection: </w:t>
      </w:r>
    </w:p>
    <w:p w14:paraId="0CE88C95" w14:textId="3F306A6C" w:rsidR="002F3AAC" w:rsidRPr="00845769" w:rsidRDefault="002F3AAC" w:rsidP="00401A7B">
      <w:pPr>
        <w:pStyle w:val="ListParagraph"/>
        <w:numPr>
          <w:ilvl w:val="0"/>
          <w:numId w:val="26"/>
        </w:numPr>
        <w:spacing w:after="0" w:line="240" w:lineRule="auto"/>
        <w:rPr>
          <w:rFonts w:ascii="Calibri" w:hAnsi="Calibri" w:cs="Calibri"/>
        </w:rPr>
      </w:pPr>
      <w:r w:rsidRPr="00845769">
        <w:rPr>
          <w:rFonts w:ascii="Calibri" w:hAnsi="Calibri" w:cs="Calibri"/>
        </w:rPr>
        <w:t xml:space="preserve">What kinds of hazards were most common in these photos? </w:t>
      </w:r>
    </w:p>
    <w:p w14:paraId="6E2A5660" w14:textId="12953207" w:rsidR="002F3AAC" w:rsidRPr="00845769" w:rsidRDefault="002F3AAC" w:rsidP="00401A7B">
      <w:pPr>
        <w:pStyle w:val="ListParagraph"/>
        <w:numPr>
          <w:ilvl w:val="0"/>
          <w:numId w:val="26"/>
        </w:numPr>
        <w:spacing w:after="0" w:line="240" w:lineRule="auto"/>
        <w:rPr>
          <w:rFonts w:ascii="Calibri" w:hAnsi="Calibri" w:cs="Calibri"/>
        </w:rPr>
      </w:pPr>
      <w:r w:rsidRPr="00845769">
        <w:rPr>
          <w:rFonts w:ascii="Calibri" w:hAnsi="Calibri" w:cs="Calibri"/>
        </w:rPr>
        <w:t xml:space="preserve">How do small safety lapses lead to bigger incidents in real healthcare settings? </w:t>
      </w:r>
    </w:p>
    <w:p w14:paraId="7005C749" w14:textId="3CE6C3EE" w:rsidR="002F3AAC" w:rsidRPr="00845769" w:rsidRDefault="002F3AAC" w:rsidP="00401A7B">
      <w:pPr>
        <w:pStyle w:val="ListParagraph"/>
        <w:numPr>
          <w:ilvl w:val="0"/>
          <w:numId w:val="26"/>
        </w:numPr>
        <w:spacing w:after="0" w:line="240" w:lineRule="auto"/>
        <w:rPr>
          <w:rFonts w:ascii="Calibri" w:hAnsi="Calibri" w:cs="Calibri"/>
        </w:rPr>
      </w:pPr>
      <w:r w:rsidRPr="00845769">
        <w:rPr>
          <w:rFonts w:ascii="Calibri" w:hAnsi="Calibri" w:cs="Calibri"/>
        </w:rPr>
        <w:t xml:space="preserve">What would you do if you noticed something unsafe in your workplace or classroom? </w:t>
      </w:r>
    </w:p>
    <w:p w14:paraId="28BB2BC4" w14:textId="77777777" w:rsidR="002F3AAC" w:rsidRPr="00845769" w:rsidRDefault="002F3AAC" w:rsidP="00401A7B">
      <w:pPr>
        <w:pStyle w:val="ListParagraph"/>
        <w:numPr>
          <w:ilvl w:val="0"/>
          <w:numId w:val="26"/>
        </w:numPr>
        <w:spacing w:after="0" w:line="240" w:lineRule="auto"/>
        <w:rPr>
          <w:rFonts w:ascii="Calibri" w:hAnsi="Calibri" w:cs="Calibri"/>
        </w:rPr>
      </w:pPr>
      <w:r w:rsidRPr="00845769">
        <w:rPr>
          <w:rFonts w:ascii="Calibri" w:hAnsi="Calibri" w:cs="Calibri"/>
        </w:rPr>
        <w:t xml:space="preserve">How can developing a habit of observation improve safety for you and others </w:t>
      </w:r>
    </w:p>
    <w:p w14:paraId="2F8AB594" w14:textId="77777777" w:rsidR="002F3AAC" w:rsidRPr="00845769" w:rsidRDefault="002F3AAC" w:rsidP="00246F9D">
      <w:pPr>
        <w:pStyle w:val="Heading2"/>
        <w:spacing w:before="0" w:line="240" w:lineRule="auto"/>
        <w:rPr>
          <w:rFonts w:ascii="Calibri" w:eastAsiaTheme="minorEastAsia" w:hAnsi="Calibri" w:cs="Calibri"/>
          <w:b w:val="0"/>
          <w:bCs w:val="0"/>
          <w:color w:val="auto"/>
          <w:sz w:val="22"/>
          <w:szCs w:val="22"/>
        </w:rPr>
      </w:pPr>
    </w:p>
    <w:p w14:paraId="5B329082" w14:textId="0542FF3C" w:rsidR="00655706" w:rsidRPr="00845769" w:rsidRDefault="007B507B" w:rsidP="002F3AAC">
      <w:pPr>
        <w:pStyle w:val="Heading2"/>
        <w:rPr>
          <w:rFonts w:ascii="Calibri" w:hAnsi="Calibri" w:cs="Calibri"/>
        </w:rPr>
      </w:pPr>
      <w:bookmarkStart w:id="9" w:name="_Safety_Spotlight:_Agency"/>
      <w:bookmarkEnd w:id="9"/>
      <w:r w:rsidRPr="00845769">
        <w:rPr>
          <w:rFonts w:ascii="Calibri" w:hAnsi="Calibri" w:cs="Calibri"/>
        </w:rPr>
        <w:t>Safety Spotlight</w:t>
      </w:r>
      <w:r w:rsidR="00616019">
        <w:rPr>
          <w:rFonts w:ascii="Calibri" w:hAnsi="Calibri" w:cs="Calibri"/>
        </w:rPr>
        <w:t>: Agency Deep Dive</w:t>
      </w:r>
    </w:p>
    <w:p w14:paraId="0745743B" w14:textId="292EA051" w:rsidR="001728C5" w:rsidRPr="00845769" w:rsidRDefault="001728C5" w:rsidP="001728C5">
      <w:pPr>
        <w:spacing w:after="0" w:line="240" w:lineRule="auto"/>
        <w:rPr>
          <w:rFonts w:ascii="Calibri" w:hAnsi="Calibri" w:cs="Calibri"/>
        </w:rPr>
      </w:pPr>
      <w:r w:rsidRPr="00845769">
        <w:rPr>
          <w:rFonts w:ascii="Calibri" w:hAnsi="Calibri" w:cs="Calibri"/>
        </w:rPr>
        <w:t>45–60 minutes, in-person or virtual, individually or in small groups</w:t>
      </w:r>
    </w:p>
    <w:p w14:paraId="265BA553" w14:textId="36361559" w:rsidR="001728C5" w:rsidRDefault="001728C5" w:rsidP="001728C5">
      <w:pPr>
        <w:spacing w:after="0" w:line="240" w:lineRule="auto"/>
        <w:rPr>
          <w:rFonts w:ascii="Calibri" w:hAnsi="Calibri" w:cs="Calibri"/>
        </w:rPr>
      </w:pPr>
      <w:r w:rsidRPr="00A34F79">
        <w:rPr>
          <w:rFonts w:ascii="Calibri" w:hAnsi="Calibri" w:cs="Calibri"/>
          <w:b/>
          <w:bCs/>
        </w:rPr>
        <w:t>Competencies:</w:t>
      </w:r>
      <w:r w:rsidRPr="00845769">
        <w:rPr>
          <w:rFonts w:ascii="Calibri" w:hAnsi="Calibri" w:cs="Calibri"/>
        </w:rPr>
        <w:t xml:space="preserve"> 1, 4, 7</w:t>
      </w:r>
    </w:p>
    <w:p w14:paraId="558798C1" w14:textId="77777777" w:rsidR="00845769" w:rsidRDefault="00845769" w:rsidP="001728C5">
      <w:pPr>
        <w:spacing w:after="0" w:line="240" w:lineRule="auto"/>
        <w:rPr>
          <w:rFonts w:ascii="Calibri" w:hAnsi="Calibri" w:cs="Calibri"/>
        </w:rPr>
      </w:pPr>
    </w:p>
    <w:p w14:paraId="0C105108" w14:textId="5AFF4D50" w:rsidR="00845769" w:rsidRPr="00845769" w:rsidRDefault="00845769" w:rsidP="00845769">
      <w:pPr>
        <w:spacing w:after="0" w:line="240" w:lineRule="auto"/>
        <w:rPr>
          <w:rFonts w:ascii="Calibri" w:hAnsi="Calibri" w:cs="Calibri"/>
          <w:b/>
          <w:bCs/>
        </w:rPr>
      </w:pPr>
      <w:r w:rsidRPr="00845769">
        <w:rPr>
          <w:rFonts w:ascii="Calibri" w:hAnsi="Calibri" w:cs="Calibri"/>
          <w:b/>
          <w:bCs/>
        </w:rPr>
        <w:t>Materials:</w:t>
      </w:r>
    </w:p>
    <w:p w14:paraId="6901448B" w14:textId="77777777" w:rsidR="00845769" w:rsidRPr="00845769" w:rsidRDefault="00845769" w:rsidP="00845769">
      <w:pPr>
        <w:pStyle w:val="ListParagraph"/>
        <w:numPr>
          <w:ilvl w:val="0"/>
          <w:numId w:val="28"/>
        </w:numPr>
        <w:spacing w:after="0" w:line="240" w:lineRule="auto"/>
        <w:rPr>
          <w:rFonts w:ascii="Calibri" w:hAnsi="Calibri" w:cs="Calibri"/>
        </w:rPr>
      </w:pPr>
      <w:r w:rsidRPr="00845769">
        <w:rPr>
          <w:rFonts w:ascii="Calibri" w:hAnsi="Calibri" w:cs="Calibri"/>
        </w:rPr>
        <w:t>A computer or tablet with internet to do research</w:t>
      </w:r>
    </w:p>
    <w:p w14:paraId="57FC834B" w14:textId="77777777" w:rsidR="00845769" w:rsidRDefault="00845769" w:rsidP="00845769">
      <w:pPr>
        <w:spacing w:after="0" w:line="240" w:lineRule="auto"/>
        <w:rPr>
          <w:rFonts w:ascii="Calibri" w:hAnsi="Calibri" w:cs="Calibri"/>
          <w:b/>
          <w:bCs/>
        </w:rPr>
      </w:pPr>
    </w:p>
    <w:p w14:paraId="70AF81E1" w14:textId="4DFC0299" w:rsidR="00845769" w:rsidRPr="00845769" w:rsidRDefault="00845769" w:rsidP="00845769">
      <w:pPr>
        <w:spacing w:after="0" w:line="240" w:lineRule="auto"/>
        <w:rPr>
          <w:rFonts w:ascii="Calibri" w:hAnsi="Calibri" w:cs="Calibri"/>
          <w:b/>
          <w:bCs/>
        </w:rPr>
      </w:pPr>
      <w:r w:rsidRPr="00845769">
        <w:rPr>
          <w:rFonts w:ascii="Calibri" w:hAnsi="Calibri" w:cs="Calibri"/>
          <w:b/>
          <w:bCs/>
        </w:rPr>
        <w:t>Set Up:</w:t>
      </w:r>
    </w:p>
    <w:p w14:paraId="6367389F" w14:textId="77777777" w:rsidR="0030137A" w:rsidRDefault="00845769" w:rsidP="0030137A">
      <w:pPr>
        <w:pStyle w:val="ListParagraph"/>
        <w:spacing w:after="0" w:line="240" w:lineRule="auto"/>
        <w:rPr>
          <w:rFonts w:ascii="Calibri" w:hAnsi="Calibri" w:cs="Calibri"/>
        </w:rPr>
      </w:pPr>
      <w:r w:rsidRPr="00845769">
        <w:rPr>
          <w:rFonts w:ascii="Calibri" w:hAnsi="Calibri" w:cs="Calibri"/>
        </w:rPr>
        <w:t>Part 1 – Investigate a Safety Organization:</w:t>
      </w:r>
    </w:p>
    <w:p w14:paraId="31186471" w14:textId="327C3E1A" w:rsidR="00845769" w:rsidRPr="0030137A" w:rsidRDefault="00845769" w:rsidP="0030137A">
      <w:pPr>
        <w:pStyle w:val="ListParagraph"/>
        <w:spacing w:after="0" w:line="240" w:lineRule="auto"/>
        <w:rPr>
          <w:rFonts w:ascii="Calibri" w:hAnsi="Calibri" w:cs="Calibri"/>
        </w:rPr>
      </w:pPr>
      <w:r w:rsidRPr="0030137A">
        <w:rPr>
          <w:rFonts w:ascii="Calibri" w:hAnsi="Calibri" w:cs="Calibri"/>
        </w:rPr>
        <w:t>Choose one of these regulatory agencies:</w:t>
      </w:r>
    </w:p>
    <w:p w14:paraId="0FD21C85"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OSHA</w:t>
      </w:r>
    </w:p>
    <w:p w14:paraId="0A9CC926"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CDC</w:t>
      </w:r>
    </w:p>
    <w:p w14:paraId="3BDD7E70"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The Joint Commission</w:t>
      </w:r>
    </w:p>
    <w:p w14:paraId="3B485B0A"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FDA</w:t>
      </w:r>
    </w:p>
    <w:p w14:paraId="61D96BFE"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State-level health department</w:t>
      </w:r>
    </w:p>
    <w:p w14:paraId="6D10D58C" w14:textId="77777777" w:rsidR="00845769" w:rsidRPr="0030137A" w:rsidRDefault="00845769" w:rsidP="0030137A">
      <w:pPr>
        <w:spacing w:after="0" w:line="240" w:lineRule="auto"/>
        <w:ind w:firstLine="720"/>
        <w:rPr>
          <w:rFonts w:ascii="Calibri" w:hAnsi="Calibri" w:cs="Calibri"/>
        </w:rPr>
      </w:pPr>
      <w:r w:rsidRPr="0030137A">
        <w:rPr>
          <w:rFonts w:ascii="Calibri" w:hAnsi="Calibri" w:cs="Calibri"/>
        </w:rPr>
        <w:t>Find out:</w:t>
      </w:r>
    </w:p>
    <w:p w14:paraId="39DD59BD"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What are their key responsibilities?</w:t>
      </w:r>
    </w:p>
    <w:p w14:paraId="7BC8877D"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What safety standards or guidelines do they set for healthcare?</w:t>
      </w:r>
    </w:p>
    <w:p w14:paraId="5702D2D3"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How do they enforce those standards?</w:t>
      </w:r>
    </w:p>
    <w:p w14:paraId="225ED1C7" w14:textId="77777777" w:rsid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Find one real-life example (case study or news article) where their guidance impacted a healthcare setting.</w:t>
      </w:r>
    </w:p>
    <w:p w14:paraId="720BF0AA" w14:textId="77777777" w:rsidR="0030137A" w:rsidRPr="00845769" w:rsidRDefault="0030137A" w:rsidP="0030137A">
      <w:pPr>
        <w:pStyle w:val="ListParagraph"/>
        <w:spacing w:after="0" w:line="240" w:lineRule="auto"/>
        <w:ind w:left="1440"/>
        <w:rPr>
          <w:rFonts w:ascii="Calibri" w:hAnsi="Calibri" w:cs="Calibri"/>
        </w:rPr>
      </w:pPr>
    </w:p>
    <w:p w14:paraId="2AA29310" w14:textId="08494616" w:rsidR="00845769" w:rsidRPr="00845769" w:rsidRDefault="00845769" w:rsidP="0030137A">
      <w:pPr>
        <w:pStyle w:val="ListParagraph"/>
        <w:spacing w:after="0" w:line="240" w:lineRule="auto"/>
        <w:rPr>
          <w:rFonts w:ascii="Calibri" w:hAnsi="Calibri" w:cs="Calibri"/>
        </w:rPr>
      </w:pPr>
      <w:r w:rsidRPr="00845769">
        <w:rPr>
          <w:rFonts w:ascii="Calibri" w:hAnsi="Calibri" w:cs="Calibri"/>
        </w:rPr>
        <w:t>Part 2 – Reflect (short essay</w:t>
      </w:r>
      <w:r w:rsidR="00616019">
        <w:rPr>
          <w:rFonts w:ascii="Calibri" w:hAnsi="Calibri" w:cs="Calibri"/>
        </w:rPr>
        <w:t>,</w:t>
      </w:r>
      <w:r w:rsidRPr="00845769">
        <w:rPr>
          <w:rFonts w:ascii="Calibri" w:hAnsi="Calibri" w:cs="Calibri"/>
        </w:rPr>
        <w:t xml:space="preserve"> video response</w:t>
      </w:r>
      <w:r w:rsidR="00616019">
        <w:rPr>
          <w:rFonts w:ascii="Calibri" w:hAnsi="Calibri" w:cs="Calibri"/>
        </w:rPr>
        <w:t>, class presentation</w:t>
      </w:r>
      <w:r w:rsidRPr="00845769">
        <w:rPr>
          <w:rFonts w:ascii="Calibri" w:hAnsi="Calibri" w:cs="Calibri"/>
        </w:rPr>
        <w:t>):</w:t>
      </w:r>
    </w:p>
    <w:p w14:paraId="39F0A980" w14:textId="3A351A61" w:rsidR="00845769" w:rsidRPr="00845769" w:rsidRDefault="00616019" w:rsidP="0030137A">
      <w:pPr>
        <w:pStyle w:val="ListParagraph"/>
        <w:spacing w:after="0" w:line="240" w:lineRule="auto"/>
        <w:rPr>
          <w:rFonts w:ascii="Calibri" w:hAnsi="Calibri" w:cs="Calibri"/>
        </w:rPr>
      </w:pPr>
      <w:r w:rsidRPr="00845769">
        <w:rPr>
          <w:rFonts w:ascii="Calibri" w:hAnsi="Calibri" w:cs="Calibri"/>
        </w:rPr>
        <w:t>Responding</w:t>
      </w:r>
      <w:r w:rsidR="00845769" w:rsidRPr="00845769">
        <w:rPr>
          <w:rFonts w:ascii="Calibri" w:hAnsi="Calibri" w:cs="Calibri"/>
        </w:rPr>
        <w:t xml:space="preserve"> to these prompts:</w:t>
      </w:r>
    </w:p>
    <w:p w14:paraId="60A3616C"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Why is this agency important in protecting patients and staff?</w:t>
      </w:r>
    </w:p>
    <w:p w14:paraId="76DD68D6"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What challenges might healthcare workers face in meeting this agency’s requirements?</w:t>
      </w:r>
    </w:p>
    <w:p w14:paraId="270BDC92" w14:textId="77777777" w:rsidR="00845769" w:rsidRPr="00845769" w:rsidRDefault="00845769" w:rsidP="0030137A">
      <w:pPr>
        <w:pStyle w:val="ListParagraph"/>
        <w:numPr>
          <w:ilvl w:val="1"/>
          <w:numId w:val="28"/>
        </w:numPr>
        <w:spacing w:after="0" w:line="240" w:lineRule="auto"/>
        <w:rPr>
          <w:rFonts w:ascii="Calibri" w:hAnsi="Calibri" w:cs="Calibri"/>
        </w:rPr>
      </w:pPr>
      <w:r w:rsidRPr="00845769">
        <w:rPr>
          <w:rFonts w:ascii="Calibri" w:hAnsi="Calibri" w:cs="Calibri"/>
        </w:rPr>
        <w:t>How would you help a peer or coworker understand this agency’s role?</w:t>
      </w:r>
    </w:p>
    <w:p w14:paraId="486962E9" w14:textId="382A079D" w:rsidR="001728C5" w:rsidRPr="00616019" w:rsidRDefault="00845769" w:rsidP="001728C5">
      <w:pPr>
        <w:pStyle w:val="ListParagraph"/>
        <w:numPr>
          <w:ilvl w:val="1"/>
          <w:numId w:val="28"/>
        </w:numPr>
        <w:spacing w:after="0" w:line="240" w:lineRule="auto"/>
        <w:rPr>
          <w:rFonts w:ascii="Calibri" w:hAnsi="Calibri" w:cs="Calibri"/>
        </w:rPr>
      </w:pPr>
      <w:r w:rsidRPr="00845769">
        <w:rPr>
          <w:rFonts w:ascii="Calibri" w:hAnsi="Calibri" w:cs="Calibri"/>
        </w:rPr>
        <w:t xml:space="preserve">If you were designing training for new </w:t>
      </w:r>
      <w:proofErr w:type="gramStart"/>
      <w:r w:rsidRPr="00845769">
        <w:rPr>
          <w:rFonts w:ascii="Calibri" w:hAnsi="Calibri" w:cs="Calibri"/>
        </w:rPr>
        <w:t>hires</w:t>
      </w:r>
      <w:proofErr w:type="gramEnd"/>
      <w:r w:rsidRPr="00845769">
        <w:rPr>
          <w:rFonts w:ascii="Calibri" w:hAnsi="Calibri" w:cs="Calibri"/>
        </w:rPr>
        <w:t>, how would you include this agency’s information</w:t>
      </w:r>
      <w:r w:rsidR="00616019">
        <w:rPr>
          <w:rFonts w:ascii="Calibri" w:hAnsi="Calibri" w:cs="Calibri"/>
        </w:rPr>
        <w:t>.</w:t>
      </w:r>
    </w:p>
    <w:p w14:paraId="2263A3DB" w14:textId="77777777" w:rsidR="00655706" w:rsidRPr="00845769" w:rsidRDefault="007B507B">
      <w:pPr>
        <w:pStyle w:val="Heading2"/>
        <w:rPr>
          <w:rFonts w:ascii="Calibri" w:hAnsi="Calibri" w:cs="Calibri"/>
        </w:rPr>
      </w:pPr>
      <w:bookmarkStart w:id="10" w:name="_Everyday_Threats_to"/>
      <w:bookmarkEnd w:id="10"/>
      <w:r w:rsidRPr="00845769">
        <w:rPr>
          <w:rFonts w:ascii="Calibri" w:hAnsi="Calibri" w:cs="Calibri"/>
        </w:rPr>
        <w:t>Everyday Threats to Infection Control</w:t>
      </w:r>
    </w:p>
    <w:p w14:paraId="1156FCD6" w14:textId="124F8B9F" w:rsidR="00383DB6" w:rsidRPr="00383DB6" w:rsidRDefault="00383DB6" w:rsidP="00383DB6">
      <w:pPr>
        <w:spacing w:after="0" w:line="240" w:lineRule="auto"/>
        <w:rPr>
          <w:rFonts w:ascii="Calibri" w:hAnsi="Calibri" w:cs="Calibri"/>
        </w:rPr>
      </w:pPr>
      <w:bookmarkStart w:id="11" w:name="_Infectious_Agents_&amp;"/>
      <w:bookmarkEnd w:id="11"/>
      <w:r w:rsidRPr="00383DB6">
        <w:rPr>
          <w:rFonts w:ascii="Calibri" w:hAnsi="Calibri" w:cs="Calibri"/>
        </w:rPr>
        <w:t xml:space="preserve">30-60 minutes, in-person, virtual, individual or in groups </w:t>
      </w:r>
    </w:p>
    <w:p w14:paraId="512E5D81" w14:textId="08B01686" w:rsidR="00383DB6" w:rsidRPr="00383DB6" w:rsidRDefault="00383DB6" w:rsidP="00383DB6">
      <w:pPr>
        <w:spacing w:after="0" w:line="240" w:lineRule="auto"/>
        <w:rPr>
          <w:rFonts w:ascii="Calibri" w:hAnsi="Calibri" w:cs="Calibri"/>
        </w:rPr>
      </w:pPr>
      <w:r w:rsidRPr="00A34F79">
        <w:rPr>
          <w:rFonts w:ascii="Calibri" w:hAnsi="Calibri" w:cs="Calibri"/>
          <w:b/>
          <w:bCs/>
        </w:rPr>
        <w:t>Comptencies:</w:t>
      </w:r>
      <w:r w:rsidRPr="00383DB6">
        <w:rPr>
          <w:rFonts w:ascii="Calibri" w:hAnsi="Calibri" w:cs="Calibri"/>
        </w:rPr>
        <w:t xml:space="preserve"> </w:t>
      </w:r>
      <w:r w:rsidR="003C3669" w:rsidRPr="00845769">
        <w:rPr>
          <w:rFonts w:ascii="Calibri" w:hAnsi="Calibri" w:cs="Calibri"/>
        </w:rPr>
        <w:t>1, 4, 7</w:t>
      </w:r>
    </w:p>
    <w:p w14:paraId="7AC60DCE" w14:textId="77777777" w:rsidR="00383DB6" w:rsidRPr="00383DB6" w:rsidRDefault="00383DB6" w:rsidP="00383DB6">
      <w:pPr>
        <w:spacing w:after="0" w:line="240" w:lineRule="auto"/>
        <w:rPr>
          <w:rFonts w:ascii="Calibri" w:hAnsi="Calibri" w:cs="Calibri"/>
        </w:rPr>
      </w:pPr>
    </w:p>
    <w:p w14:paraId="125A5314" w14:textId="77777777" w:rsidR="00383DB6" w:rsidRPr="00383DB6" w:rsidRDefault="00383DB6" w:rsidP="00383DB6">
      <w:pPr>
        <w:spacing w:after="0" w:line="240" w:lineRule="auto"/>
        <w:rPr>
          <w:rFonts w:ascii="Calibri" w:hAnsi="Calibri" w:cs="Calibri"/>
          <w:b/>
          <w:bCs/>
        </w:rPr>
      </w:pPr>
      <w:r w:rsidRPr="00383DB6">
        <w:rPr>
          <w:rFonts w:ascii="Calibri" w:hAnsi="Calibri" w:cs="Calibri"/>
          <w:b/>
          <w:bCs/>
        </w:rPr>
        <w:t>Materials:</w:t>
      </w:r>
    </w:p>
    <w:p w14:paraId="24F724F3" w14:textId="7615C8D5" w:rsidR="00383DB6" w:rsidRPr="00383DB6" w:rsidRDefault="00383DB6" w:rsidP="00383DB6">
      <w:pPr>
        <w:pStyle w:val="ListParagraph"/>
        <w:numPr>
          <w:ilvl w:val="0"/>
          <w:numId w:val="28"/>
        </w:numPr>
        <w:spacing w:after="0" w:line="240" w:lineRule="auto"/>
        <w:rPr>
          <w:rFonts w:ascii="Calibri" w:hAnsi="Calibri" w:cs="Calibri"/>
        </w:rPr>
      </w:pPr>
      <w:r w:rsidRPr="00383DB6">
        <w:rPr>
          <w:rFonts w:ascii="Calibri" w:hAnsi="Calibri" w:cs="Calibri"/>
        </w:rPr>
        <w:lastRenderedPageBreak/>
        <w:t>A computer or tablet with internet to do research</w:t>
      </w:r>
    </w:p>
    <w:p w14:paraId="1B0C7FEA" w14:textId="4187D099" w:rsidR="00383DB6" w:rsidRPr="00383DB6" w:rsidRDefault="00383DB6" w:rsidP="00383DB6">
      <w:pPr>
        <w:pStyle w:val="ListParagraph"/>
        <w:numPr>
          <w:ilvl w:val="0"/>
          <w:numId w:val="28"/>
        </w:numPr>
        <w:spacing w:after="0" w:line="240" w:lineRule="auto"/>
        <w:rPr>
          <w:rFonts w:ascii="Calibri" w:hAnsi="Calibri" w:cs="Calibri"/>
        </w:rPr>
      </w:pPr>
      <w:r w:rsidRPr="00383DB6">
        <w:rPr>
          <w:rFonts w:ascii="Calibri" w:hAnsi="Calibri" w:cs="Calibri"/>
        </w:rPr>
        <w:t xml:space="preserve">Recommended Resources: CDC, WHO, Mayo Clinic, NIH, Public Health Agency of Canada, peer-reviewed medical journals </w:t>
      </w:r>
    </w:p>
    <w:p w14:paraId="44BB8C65" w14:textId="497E4318" w:rsidR="00383DB6" w:rsidRPr="00383DB6" w:rsidRDefault="00383DB6" w:rsidP="00383DB6">
      <w:pPr>
        <w:spacing w:after="0" w:line="240" w:lineRule="auto"/>
        <w:rPr>
          <w:rFonts w:ascii="Calibri" w:hAnsi="Calibri" w:cs="Calibri"/>
        </w:rPr>
      </w:pPr>
    </w:p>
    <w:p w14:paraId="7E78BDC1" w14:textId="105D19DF" w:rsidR="00383DB6" w:rsidRPr="00C065FB" w:rsidRDefault="00383DB6" w:rsidP="00383DB6">
      <w:pPr>
        <w:spacing w:after="0" w:line="240" w:lineRule="auto"/>
        <w:rPr>
          <w:rFonts w:ascii="Calibri" w:hAnsi="Calibri" w:cs="Calibri"/>
          <w:b/>
          <w:bCs/>
        </w:rPr>
      </w:pPr>
      <w:r w:rsidRPr="00383DB6">
        <w:rPr>
          <w:rFonts w:ascii="Calibri" w:hAnsi="Calibri" w:cs="Calibri"/>
          <w:b/>
          <w:bCs/>
        </w:rPr>
        <w:t xml:space="preserve">Set up: </w:t>
      </w:r>
    </w:p>
    <w:p w14:paraId="79149264" w14:textId="77777777" w:rsidR="00383DB6" w:rsidRPr="00383DB6" w:rsidRDefault="00383DB6" w:rsidP="00383DB6">
      <w:pPr>
        <w:spacing w:after="0" w:line="240" w:lineRule="auto"/>
        <w:rPr>
          <w:rFonts w:ascii="Calibri" w:hAnsi="Calibri" w:cs="Calibri"/>
        </w:rPr>
      </w:pPr>
      <w:r w:rsidRPr="00383DB6">
        <w:rPr>
          <w:rFonts w:ascii="Calibri" w:hAnsi="Calibri" w:cs="Calibri"/>
        </w:rPr>
        <w:t xml:space="preserve">We often think of handwashing and gloves as simple precautions—but viruses like norovirus, influenza, and RSV show just how easily infections spread in care settings. These viruses can live on surfaces, be transferred by shared tools like sponges or linens, and pose real risks to vulnerable populations. </w:t>
      </w:r>
    </w:p>
    <w:p w14:paraId="25611626" w14:textId="0896AFA0" w:rsidR="00383DB6" w:rsidRPr="00383DB6" w:rsidRDefault="00383DB6" w:rsidP="00383DB6">
      <w:pPr>
        <w:spacing w:after="0" w:line="240" w:lineRule="auto"/>
        <w:rPr>
          <w:rFonts w:ascii="Calibri" w:hAnsi="Calibri" w:cs="Calibri"/>
        </w:rPr>
      </w:pPr>
    </w:p>
    <w:p w14:paraId="189B6754" w14:textId="77777777" w:rsidR="00383DB6" w:rsidRPr="00383DB6" w:rsidRDefault="00383DB6" w:rsidP="00383DB6">
      <w:pPr>
        <w:spacing w:after="0" w:line="240" w:lineRule="auto"/>
        <w:rPr>
          <w:rFonts w:ascii="Calibri" w:hAnsi="Calibri" w:cs="Calibri"/>
        </w:rPr>
      </w:pPr>
      <w:r w:rsidRPr="00383DB6">
        <w:rPr>
          <w:rFonts w:ascii="Calibri" w:hAnsi="Calibri" w:cs="Calibri"/>
        </w:rPr>
        <w:t xml:space="preserve">In this assignment, you’ll research how common viruses survive, spread, and are controlled in healthcare or caregiving settings. Then, reflect on how this knowledge should influence infection control behavior. </w:t>
      </w:r>
    </w:p>
    <w:p w14:paraId="1D3756F5" w14:textId="1D5AD671" w:rsidR="00383DB6" w:rsidRPr="00383DB6" w:rsidRDefault="00383DB6" w:rsidP="00383DB6">
      <w:pPr>
        <w:spacing w:after="0" w:line="240" w:lineRule="auto"/>
        <w:rPr>
          <w:rFonts w:ascii="Calibri" w:hAnsi="Calibri" w:cs="Calibri"/>
        </w:rPr>
      </w:pPr>
    </w:p>
    <w:p w14:paraId="4AA1DB9C" w14:textId="4BF1E39E" w:rsidR="00383DB6" w:rsidRPr="00383DB6" w:rsidRDefault="00383DB6" w:rsidP="00383DB6">
      <w:pPr>
        <w:spacing w:after="0" w:line="240" w:lineRule="auto"/>
        <w:rPr>
          <w:rFonts w:ascii="Calibri" w:hAnsi="Calibri" w:cs="Calibri"/>
        </w:rPr>
      </w:pPr>
      <w:r w:rsidRPr="00383DB6">
        <w:rPr>
          <w:rFonts w:ascii="Calibri" w:hAnsi="Calibri" w:cs="Calibri"/>
        </w:rPr>
        <w:t xml:space="preserve">Research Questions: </w:t>
      </w:r>
    </w:p>
    <w:p w14:paraId="53A10429" w14:textId="1FE71E90"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Use at least two credible sources per question and explain why you believe each source is reliable. </w:t>
      </w:r>
    </w:p>
    <w:p w14:paraId="4765B081" w14:textId="0D2432CD"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How many people in the U.S. are hospitalized or die from influenza, norovirus, or RSV each year? </w:t>
      </w:r>
    </w:p>
    <w:p w14:paraId="2EE6ABE4" w14:textId="03D54F89"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What populations are most vulnerable to norovirus and influenza? Why? </w:t>
      </w:r>
    </w:p>
    <w:p w14:paraId="2867FD3A" w14:textId="24C1D1F8"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What are the estimated costs of treating viral outbreaks (like flu or norovirus) in healthcare or long-term care settings? </w:t>
      </w:r>
    </w:p>
    <w:p w14:paraId="66B405E7" w14:textId="5BD4F203"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How long can norovirus and influenza live on common surfaces like linens, doorknobs, or countertops? </w:t>
      </w:r>
    </w:p>
    <w:p w14:paraId="4DE44318" w14:textId="598B3F4C"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What is the difference between cleaning, disinfecting, and sanitizing? </w:t>
      </w:r>
    </w:p>
    <w:p w14:paraId="0E692596" w14:textId="67C8558D" w:rsidR="00383DB6" w:rsidRPr="00C065FB" w:rsidRDefault="00383DB6" w:rsidP="00383DB6">
      <w:pPr>
        <w:pStyle w:val="ListParagraph"/>
        <w:numPr>
          <w:ilvl w:val="0"/>
          <w:numId w:val="29"/>
        </w:numPr>
        <w:spacing w:after="0" w:line="240" w:lineRule="auto"/>
        <w:rPr>
          <w:rFonts w:ascii="Calibri" w:hAnsi="Calibri" w:cs="Calibri"/>
        </w:rPr>
      </w:pPr>
      <w:r w:rsidRPr="00C065FB">
        <w:rPr>
          <w:rFonts w:ascii="Calibri" w:hAnsi="Calibri" w:cs="Calibri"/>
        </w:rPr>
        <w:t xml:space="preserve">What are the most effective cleaning methods or products for eliminating viruses from nonporous surfaces? </w:t>
      </w:r>
    </w:p>
    <w:p w14:paraId="72D3A6E8" w14:textId="77777777" w:rsidR="00383DB6" w:rsidRPr="00C065FB" w:rsidRDefault="00383DB6" w:rsidP="00C065FB">
      <w:pPr>
        <w:pStyle w:val="ListParagraph"/>
        <w:numPr>
          <w:ilvl w:val="0"/>
          <w:numId w:val="29"/>
        </w:numPr>
        <w:spacing w:after="0" w:line="240" w:lineRule="auto"/>
        <w:rPr>
          <w:rFonts w:ascii="Calibri" w:hAnsi="Calibri" w:cs="Calibri"/>
        </w:rPr>
      </w:pPr>
      <w:r w:rsidRPr="00C065FB">
        <w:rPr>
          <w:rFonts w:ascii="Calibri" w:hAnsi="Calibri" w:cs="Calibri"/>
        </w:rPr>
        <w:t xml:space="preserve">What are three conditions that support viral survival and spread? </w:t>
      </w:r>
    </w:p>
    <w:p w14:paraId="12EBF4C2" w14:textId="77777777" w:rsidR="00383DB6" w:rsidRPr="00383DB6" w:rsidRDefault="00383DB6" w:rsidP="00383DB6">
      <w:pPr>
        <w:spacing w:after="0" w:line="240" w:lineRule="auto"/>
        <w:rPr>
          <w:rFonts w:ascii="Calibri" w:hAnsi="Calibri" w:cs="Calibri"/>
        </w:rPr>
      </w:pPr>
    </w:p>
    <w:p w14:paraId="4A1EC37D" w14:textId="38669630" w:rsidR="00383DB6" w:rsidRPr="00C065FB" w:rsidRDefault="00383DB6" w:rsidP="00383DB6">
      <w:pPr>
        <w:spacing w:after="0" w:line="240" w:lineRule="auto"/>
        <w:rPr>
          <w:rFonts w:ascii="Calibri" w:hAnsi="Calibri" w:cs="Calibri"/>
          <w:b/>
          <w:bCs/>
        </w:rPr>
      </w:pPr>
      <w:r w:rsidRPr="00C065FB">
        <w:rPr>
          <w:rFonts w:ascii="Calibri" w:hAnsi="Calibri" w:cs="Calibri"/>
          <w:b/>
          <w:bCs/>
        </w:rPr>
        <w:t xml:space="preserve">Reflection: </w:t>
      </w:r>
    </w:p>
    <w:p w14:paraId="0C21C100" w14:textId="1539607D" w:rsidR="00383DB6" w:rsidRPr="00C065FB" w:rsidRDefault="00383DB6" w:rsidP="00C065FB">
      <w:pPr>
        <w:pStyle w:val="ListParagraph"/>
        <w:numPr>
          <w:ilvl w:val="0"/>
          <w:numId w:val="30"/>
        </w:numPr>
        <w:spacing w:after="0" w:line="240" w:lineRule="auto"/>
        <w:rPr>
          <w:rFonts w:ascii="Calibri" w:hAnsi="Calibri" w:cs="Calibri"/>
        </w:rPr>
      </w:pPr>
      <w:r w:rsidRPr="00C065FB">
        <w:rPr>
          <w:rFonts w:ascii="Calibri" w:hAnsi="Calibri" w:cs="Calibri"/>
        </w:rPr>
        <w:t xml:space="preserve">How does this research influence how you will clean and </w:t>
      </w:r>
      <w:proofErr w:type="gramStart"/>
      <w:r w:rsidR="00D30CB8" w:rsidRPr="00C065FB">
        <w:rPr>
          <w:rFonts w:ascii="Calibri" w:hAnsi="Calibri" w:cs="Calibri"/>
        </w:rPr>
        <w:t>disinfect</w:t>
      </w:r>
      <w:r w:rsidRPr="00C065FB">
        <w:rPr>
          <w:rFonts w:ascii="Calibri" w:hAnsi="Calibri" w:cs="Calibri"/>
        </w:rPr>
        <w:t xml:space="preserve"> </w:t>
      </w:r>
      <w:r w:rsidR="00D30CB8">
        <w:rPr>
          <w:rFonts w:ascii="Calibri" w:hAnsi="Calibri" w:cs="Calibri"/>
        </w:rPr>
        <w:t>in</w:t>
      </w:r>
      <w:proofErr w:type="gramEnd"/>
      <w:r w:rsidR="00D30CB8">
        <w:rPr>
          <w:rFonts w:ascii="Calibri" w:hAnsi="Calibri" w:cs="Calibri"/>
        </w:rPr>
        <w:t xml:space="preserve"> </w:t>
      </w:r>
      <w:r w:rsidRPr="00C065FB">
        <w:rPr>
          <w:rFonts w:ascii="Calibri" w:hAnsi="Calibri" w:cs="Calibri"/>
        </w:rPr>
        <w:t xml:space="preserve">your own healthcare practice? </w:t>
      </w:r>
    </w:p>
    <w:p w14:paraId="4245EA40" w14:textId="31F5B2DA" w:rsidR="00383DB6" w:rsidRPr="00C065FB" w:rsidRDefault="00383DB6" w:rsidP="00C065FB">
      <w:pPr>
        <w:pStyle w:val="ListParagraph"/>
        <w:numPr>
          <w:ilvl w:val="0"/>
          <w:numId w:val="30"/>
        </w:numPr>
        <w:spacing w:after="0" w:line="240" w:lineRule="auto"/>
        <w:rPr>
          <w:rFonts w:ascii="Calibri" w:hAnsi="Calibri" w:cs="Calibri"/>
        </w:rPr>
      </w:pPr>
      <w:r w:rsidRPr="00C065FB">
        <w:rPr>
          <w:rFonts w:ascii="Calibri" w:hAnsi="Calibri" w:cs="Calibri"/>
        </w:rPr>
        <w:t xml:space="preserve">What simple habits do people often overlook that could prevent the spread of viruses? </w:t>
      </w:r>
    </w:p>
    <w:p w14:paraId="04CEFD95" w14:textId="3E40329E" w:rsidR="00383DB6" w:rsidRPr="00C065FB" w:rsidRDefault="00383DB6" w:rsidP="00C065FB">
      <w:pPr>
        <w:pStyle w:val="ListParagraph"/>
        <w:numPr>
          <w:ilvl w:val="0"/>
          <w:numId w:val="30"/>
        </w:numPr>
        <w:spacing w:after="0" w:line="240" w:lineRule="auto"/>
        <w:rPr>
          <w:rFonts w:ascii="Calibri" w:hAnsi="Calibri" w:cs="Calibri"/>
        </w:rPr>
      </w:pPr>
      <w:r w:rsidRPr="00C065FB">
        <w:rPr>
          <w:rFonts w:ascii="Calibri" w:hAnsi="Calibri" w:cs="Calibri"/>
        </w:rPr>
        <w:t xml:space="preserve">How can you support clients or coworkers in adopting effective hygiene practices—without judgment? </w:t>
      </w:r>
    </w:p>
    <w:p w14:paraId="03270824" w14:textId="633B4867" w:rsidR="00383DB6" w:rsidRPr="00383DB6" w:rsidRDefault="00383DB6" w:rsidP="63CA06EC">
      <w:pPr>
        <w:pStyle w:val="ListParagraph"/>
        <w:numPr>
          <w:ilvl w:val="0"/>
          <w:numId w:val="30"/>
        </w:numPr>
        <w:spacing w:after="0" w:line="240" w:lineRule="auto"/>
        <w:rPr>
          <w:rFonts w:ascii="Calibri" w:hAnsi="Calibri" w:cs="Calibri"/>
        </w:rPr>
      </w:pPr>
      <w:r w:rsidRPr="63CA06EC">
        <w:rPr>
          <w:rFonts w:ascii="Calibri" w:hAnsi="Calibri" w:cs="Calibri"/>
        </w:rPr>
        <w:t xml:space="preserve">How might cultural beliefs or resource limitations affect someone’s approach to cleaning or illness prevention? </w:t>
      </w:r>
    </w:p>
    <w:p w14:paraId="61083928" w14:textId="271CFBDB" w:rsidR="63CA06EC" w:rsidRDefault="63CA06EC" w:rsidP="63CA06EC">
      <w:pPr>
        <w:pStyle w:val="ListParagraph"/>
        <w:spacing w:after="0" w:line="240" w:lineRule="auto"/>
        <w:rPr>
          <w:rFonts w:ascii="Calibri" w:hAnsi="Calibri" w:cs="Calibri"/>
          <w:highlight w:val="yellow"/>
        </w:rPr>
      </w:pPr>
    </w:p>
    <w:p w14:paraId="6DD55E2A" w14:textId="0D9A55F1" w:rsidR="00655706" w:rsidRPr="00845769" w:rsidRDefault="00383DB6" w:rsidP="00383DB6">
      <w:pPr>
        <w:pStyle w:val="Heading2"/>
        <w:rPr>
          <w:rFonts w:ascii="Calibri" w:hAnsi="Calibri" w:cs="Calibri"/>
        </w:rPr>
      </w:pPr>
      <w:bookmarkStart w:id="12" w:name="_Infectious_Agents_&amp;_1"/>
      <w:bookmarkEnd w:id="12"/>
      <w:r w:rsidRPr="00845769">
        <w:rPr>
          <w:rFonts w:ascii="Calibri" w:hAnsi="Calibri" w:cs="Calibri"/>
        </w:rPr>
        <w:t>Infectious Agents &amp; Bio/Chemical Threats</w:t>
      </w:r>
    </w:p>
    <w:p w14:paraId="6F126922" w14:textId="77777777" w:rsidR="007973F2" w:rsidRPr="00383DB6" w:rsidRDefault="007973F2" w:rsidP="007973F2">
      <w:pPr>
        <w:spacing w:after="0" w:line="240" w:lineRule="auto"/>
        <w:rPr>
          <w:rFonts w:ascii="Calibri" w:hAnsi="Calibri" w:cs="Calibri"/>
        </w:rPr>
      </w:pPr>
      <w:r w:rsidRPr="00383DB6">
        <w:rPr>
          <w:rFonts w:ascii="Calibri" w:hAnsi="Calibri" w:cs="Calibri"/>
        </w:rPr>
        <w:t xml:space="preserve">30-60 minutes, in-person, virtual, individual or in groups </w:t>
      </w:r>
    </w:p>
    <w:p w14:paraId="18047E67" w14:textId="0DFFF72B" w:rsidR="007973F2" w:rsidRPr="007973F2" w:rsidRDefault="007973F2" w:rsidP="007973F2">
      <w:pPr>
        <w:spacing w:after="0" w:line="240" w:lineRule="auto"/>
        <w:rPr>
          <w:rFonts w:ascii="Calibri" w:hAnsi="Calibri" w:cs="Calibri"/>
        </w:rPr>
      </w:pPr>
      <w:r w:rsidRPr="00A34F79">
        <w:rPr>
          <w:rFonts w:ascii="Calibri" w:hAnsi="Calibri" w:cs="Calibri"/>
          <w:b/>
          <w:bCs/>
        </w:rPr>
        <w:t>Comptencies:</w:t>
      </w:r>
      <w:r w:rsidRPr="00383DB6">
        <w:rPr>
          <w:rFonts w:ascii="Calibri" w:hAnsi="Calibri" w:cs="Calibri"/>
        </w:rPr>
        <w:t xml:space="preserve"> </w:t>
      </w:r>
      <w:r w:rsidR="003C3669" w:rsidRPr="00845769">
        <w:rPr>
          <w:rFonts w:ascii="Calibri" w:hAnsi="Calibri" w:cs="Calibri"/>
        </w:rPr>
        <w:t>1, 4, 7</w:t>
      </w:r>
    </w:p>
    <w:p w14:paraId="763EA141" w14:textId="77777777" w:rsidR="007973F2" w:rsidRPr="00383DB6" w:rsidRDefault="007973F2" w:rsidP="007973F2">
      <w:pPr>
        <w:spacing w:after="0" w:line="240" w:lineRule="auto"/>
        <w:rPr>
          <w:rFonts w:ascii="Calibri" w:hAnsi="Calibri" w:cs="Calibri"/>
          <w:b/>
          <w:bCs/>
        </w:rPr>
      </w:pPr>
      <w:r w:rsidRPr="00383DB6">
        <w:rPr>
          <w:rFonts w:ascii="Calibri" w:hAnsi="Calibri" w:cs="Calibri"/>
          <w:b/>
          <w:bCs/>
        </w:rPr>
        <w:t>Materials:</w:t>
      </w:r>
    </w:p>
    <w:p w14:paraId="5BBD3292" w14:textId="77777777" w:rsidR="007973F2" w:rsidRPr="00383DB6" w:rsidRDefault="007973F2" w:rsidP="007973F2">
      <w:pPr>
        <w:pStyle w:val="ListParagraph"/>
        <w:numPr>
          <w:ilvl w:val="0"/>
          <w:numId w:val="28"/>
        </w:numPr>
        <w:spacing w:after="0" w:line="240" w:lineRule="auto"/>
        <w:rPr>
          <w:rFonts w:ascii="Calibri" w:hAnsi="Calibri" w:cs="Calibri"/>
        </w:rPr>
      </w:pPr>
      <w:r w:rsidRPr="00383DB6">
        <w:rPr>
          <w:rFonts w:ascii="Calibri" w:hAnsi="Calibri" w:cs="Calibri"/>
        </w:rPr>
        <w:t>A computer or tablet with internet to do research</w:t>
      </w:r>
    </w:p>
    <w:p w14:paraId="7594E6B5" w14:textId="077D3BF4" w:rsidR="007973F2" w:rsidRPr="007973F2" w:rsidRDefault="007973F2" w:rsidP="007973F2">
      <w:pPr>
        <w:pStyle w:val="ListParagraph"/>
        <w:numPr>
          <w:ilvl w:val="0"/>
          <w:numId w:val="28"/>
        </w:numPr>
        <w:spacing w:after="0" w:line="240" w:lineRule="auto"/>
        <w:rPr>
          <w:rFonts w:ascii="Calibri" w:hAnsi="Calibri" w:cs="Calibri"/>
        </w:rPr>
      </w:pPr>
      <w:r w:rsidRPr="00383DB6">
        <w:rPr>
          <w:rFonts w:ascii="Calibri" w:hAnsi="Calibri" w:cs="Calibri"/>
        </w:rPr>
        <w:t xml:space="preserve">Recommended Resources: CDC, WHO, Mayo Clinic, NIH, Public Health Agency of Canada, peer-reviewed medical journals </w:t>
      </w:r>
    </w:p>
    <w:p w14:paraId="46FE62C9" w14:textId="73D5B71F" w:rsidR="007973F2" w:rsidRPr="007973F2" w:rsidRDefault="007973F2" w:rsidP="007973F2">
      <w:pPr>
        <w:spacing w:after="0" w:line="240" w:lineRule="auto"/>
        <w:rPr>
          <w:rFonts w:ascii="Calibri" w:hAnsi="Calibri" w:cs="Calibri"/>
          <w:b/>
          <w:bCs/>
        </w:rPr>
      </w:pPr>
      <w:r w:rsidRPr="007973F2">
        <w:rPr>
          <w:rFonts w:ascii="Calibri" w:hAnsi="Calibri" w:cs="Calibri"/>
          <w:b/>
          <w:bCs/>
        </w:rPr>
        <w:t xml:space="preserve">Set Up: </w:t>
      </w:r>
    </w:p>
    <w:p w14:paraId="265EE5DC" w14:textId="22F52628" w:rsidR="007973F2" w:rsidRPr="007973F2" w:rsidRDefault="007973F2" w:rsidP="007973F2">
      <w:pPr>
        <w:spacing w:after="0" w:line="240" w:lineRule="auto"/>
        <w:rPr>
          <w:rFonts w:ascii="Calibri" w:hAnsi="Calibri" w:cs="Calibri"/>
        </w:rPr>
      </w:pPr>
      <w:r w:rsidRPr="007973F2">
        <w:rPr>
          <w:rFonts w:ascii="Calibri" w:hAnsi="Calibri" w:cs="Calibri"/>
        </w:rPr>
        <w:lastRenderedPageBreak/>
        <w:t xml:space="preserve">You will work </w:t>
      </w:r>
      <w:r w:rsidR="00A90E51">
        <w:rPr>
          <w:rFonts w:ascii="Calibri" w:hAnsi="Calibri" w:cs="Calibri"/>
        </w:rPr>
        <w:t>individually or in</w:t>
      </w:r>
      <w:r w:rsidRPr="007973F2">
        <w:rPr>
          <w:rFonts w:ascii="Calibri" w:hAnsi="Calibri" w:cs="Calibri"/>
        </w:rPr>
        <w:t xml:space="preserve"> team</w:t>
      </w:r>
      <w:r w:rsidR="00A90E51">
        <w:rPr>
          <w:rFonts w:ascii="Calibri" w:hAnsi="Calibri" w:cs="Calibri"/>
        </w:rPr>
        <w:t>s</w:t>
      </w:r>
      <w:r w:rsidRPr="007973F2">
        <w:rPr>
          <w:rFonts w:ascii="Calibri" w:hAnsi="Calibri" w:cs="Calibri"/>
        </w:rPr>
        <w:t xml:space="preserve"> to research and teach the class about a key topic related to infectious disease control or emergency response. </w:t>
      </w:r>
      <w:r w:rsidR="00A90E51">
        <w:rPr>
          <w:rFonts w:ascii="Calibri" w:hAnsi="Calibri" w:cs="Calibri"/>
        </w:rPr>
        <w:t>You/your team</w:t>
      </w:r>
      <w:r w:rsidRPr="007973F2">
        <w:rPr>
          <w:rFonts w:ascii="Calibri" w:hAnsi="Calibri" w:cs="Calibri"/>
        </w:rPr>
        <w:t xml:space="preserve"> will create a clear, engaging 10–</w:t>
      </w:r>
      <w:proofErr w:type="gramStart"/>
      <w:r w:rsidR="004B6D9F" w:rsidRPr="007973F2">
        <w:rPr>
          <w:rFonts w:ascii="Calibri" w:hAnsi="Calibri" w:cs="Calibri"/>
        </w:rPr>
        <w:t>15</w:t>
      </w:r>
      <w:r w:rsidR="004B6D9F">
        <w:rPr>
          <w:rFonts w:ascii="Calibri" w:hAnsi="Calibri" w:cs="Calibri"/>
        </w:rPr>
        <w:t xml:space="preserve"> </w:t>
      </w:r>
      <w:r w:rsidR="004B6D9F" w:rsidRPr="007973F2">
        <w:rPr>
          <w:rFonts w:ascii="Calibri" w:hAnsi="Calibri" w:cs="Calibri"/>
        </w:rPr>
        <w:t>minute</w:t>
      </w:r>
      <w:proofErr w:type="gramEnd"/>
      <w:r w:rsidRPr="007973F2">
        <w:rPr>
          <w:rFonts w:ascii="Calibri" w:hAnsi="Calibri" w:cs="Calibri"/>
        </w:rPr>
        <w:t xml:space="preserve"> presentation and share an outline with sources. The goal is to help your classmates understand real-world risks, prevention strategies, and emergency response procedures. </w:t>
      </w:r>
    </w:p>
    <w:p w14:paraId="21A4FD25" w14:textId="77777777" w:rsidR="007973F2" w:rsidRPr="007973F2" w:rsidRDefault="007973F2" w:rsidP="007973F2">
      <w:pPr>
        <w:spacing w:after="0" w:line="240" w:lineRule="auto"/>
        <w:rPr>
          <w:rFonts w:ascii="Calibri" w:hAnsi="Calibri" w:cs="Calibri"/>
        </w:rPr>
      </w:pPr>
    </w:p>
    <w:p w14:paraId="2349A92E" w14:textId="2537F19E" w:rsidR="007973F2" w:rsidRPr="007973F2" w:rsidRDefault="007973F2" w:rsidP="007973F2">
      <w:pPr>
        <w:spacing w:after="0" w:line="240" w:lineRule="auto"/>
        <w:rPr>
          <w:rFonts w:ascii="Calibri" w:hAnsi="Calibri" w:cs="Calibri"/>
        </w:rPr>
      </w:pPr>
      <w:r w:rsidRPr="007973F2">
        <w:rPr>
          <w:rFonts w:ascii="Calibri" w:hAnsi="Calibri" w:cs="Calibri"/>
        </w:rPr>
        <w:t xml:space="preserve">Team Assignment Steps: </w:t>
      </w:r>
    </w:p>
    <w:p w14:paraId="2874D5E6" w14:textId="77777777" w:rsidR="001319E5" w:rsidRDefault="007973F2" w:rsidP="007973F2">
      <w:pPr>
        <w:pStyle w:val="ListParagraph"/>
        <w:numPr>
          <w:ilvl w:val="0"/>
          <w:numId w:val="33"/>
        </w:numPr>
        <w:spacing w:after="0" w:line="240" w:lineRule="auto"/>
        <w:rPr>
          <w:rFonts w:ascii="Calibri" w:hAnsi="Calibri" w:cs="Calibri"/>
        </w:rPr>
      </w:pPr>
      <w:r w:rsidRPr="001319E5">
        <w:rPr>
          <w:rFonts w:ascii="Calibri" w:hAnsi="Calibri" w:cs="Calibri"/>
        </w:rPr>
        <w:t>Team Formation &amp; Topic Selection</w:t>
      </w:r>
      <w:r w:rsidR="001319E5">
        <w:rPr>
          <w:rFonts w:ascii="Calibri" w:hAnsi="Calibri" w:cs="Calibri"/>
        </w:rPr>
        <w:t xml:space="preserve">: </w:t>
      </w:r>
      <w:r w:rsidRPr="001319E5">
        <w:rPr>
          <w:rFonts w:ascii="Calibri" w:hAnsi="Calibri" w:cs="Calibri"/>
        </w:rPr>
        <w:t xml:space="preserve">Your instructor will divide you into small groups (3–5 students per team) and assign one of the topics below. </w:t>
      </w:r>
    </w:p>
    <w:p w14:paraId="40B9B639" w14:textId="71BE4764" w:rsidR="007973F2" w:rsidRPr="001319E5" w:rsidRDefault="007973F2" w:rsidP="007973F2">
      <w:pPr>
        <w:pStyle w:val="ListParagraph"/>
        <w:numPr>
          <w:ilvl w:val="0"/>
          <w:numId w:val="33"/>
        </w:numPr>
        <w:spacing w:after="0" w:line="240" w:lineRule="auto"/>
        <w:rPr>
          <w:rFonts w:ascii="Calibri" w:hAnsi="Calibri" w:cs="Calibri"/>
        </w:rPr>
      </w:pPr>
      <w:r w:rsidRPr="001319E5">
        <w:rPr>
          <w:rFonts w:ascii="Calibri" w:hAnsi="Calibri" w:cs="Calibri"/>
        </w:rPr>
        <w:t xml:space="preserve">Research (3+ credible sources required): Your research should cover: </w:t>
      </w:r>
    </w:p>
    <w:p w14:paraId="57AD725B" w14:textId="6CEC6452" w:rsidR="007973F2" w:rsidRPr="001319E5" w:rsidRDefault="007973F2" w:rsidP="001319E5">
      <w:pPr>
        <w:pStyle w:val="ListParagraph"/>
        <w:numPr>
          <w:ilvl w:val="0"/>
          <w:numId w:val="34"/>
        </w:numPr>
        <w:spacing w:after="0" w:line="240" w:lineRule="auto"/>
        <w:rPr>
          <w:rFonts w:ascii="Calibri" w:hAnsi="Calibri" w:cs="Calibri"/>
        </w:rPr>
      </w:pPr>
      <w:r w:rsidRPr="001319E5">
        <w:rPr>
          <w:rFonts w:ascii="Calibri" w:hAnsi="Calibri" w:cs="Calibri"/>
        </w:rPr>
        <w:t xml:space="preserve">Definitions and key concepts </w:t>
      </w:r>
    </w:p>
    <w:p w14:paraId="55E207F7" w14:textId="534D46A6" w:rsidR="007973F2" w:rsidRPr="001319E5" w:rsidRDefault="007973F2" w:rsidP="001319E5">
      <w:pPr>
        <w:pStyle w:val="ListParagraph"/>
        <w:numPr>
          <w:ilvl w:val="0"/>
          <w:numId w:val="34"/>
        </w:numPr>
        <w:spacing w:after="0" w:line="240" w:lineRule="auto"/>
        <w:rPr>
          <w:rFonts w:ascii="Calibri" w:hAnsi="Calibri" w:cs="Calibri"/>
        </w:rPr>
      </w:pPr>
      <w:r w:rsidRPr="001319E5">
        <w:rPr>
          <w:rFonts w:ascii="Calibri" w:hAnsi="Calibri" w:cs="Calibri"/>
        </w:rPr>
        <w:t xml:space="preserve">History or background </w:t>
      </w:r>
    </w:p>
    <w:p w14:paraId="6B7C6604" w14:textId="7C075BF3" w:rsidR="007973F2" w:rsidRPr="001319E5" w:rsidRDefault="007973F2" w:rsidP="001319E5">
      <w:pPr>
        <w:pStyle w:val="ListParagraph"/>
        <w:numPr>
          <w:ilvl w:val="0"/>
          <w:numId w:val="34"/>
        </w:numPr>
        <w:spacing w:after="0" w:line="240" w:lineRule="auto"/>
        <w:rPr>
          <w:rFonts w:ascii="Calibri" w:hAnsi="Calibri" w:cs="Calibri"/>
        </w:rPr>
      </w:pPr>
      <w:r w:rsidRPr="001319E5">
        <w:rPr>
          <w:rFonts w:ascii="Calibri" w:hAnsi="Calibri" w:cs="Calibri"/>
        </w:rPr>
        <w:t xml:space="preserve">Classifications or types (if relevant) </w:t>
      </w:r>
    </w:p>
    <w:p w14:paraId="48A176F8" w14:textId="0902E5E3" w:rsidR="007973F2" w:rsidRPr="001319E5" w:rsidRDefault="007973F2" w:rsidP="001319E5">
      <w:pPr>
        <w:pStyle w:val="ListParagraph"/>
        <w:numPr>
          <w:ilvl w:val="0"/>
          <w:numId w:val="34"/>
        </w:numPr>
        <w:spacing w:after="0" w:line="240" w:lineRule="auto"/>
        <w:rPr>
          <w:rFonts w:ascii="Calibri" w:hAnsi="Calibri" w:cs="Calibri"/>
        </w:rPr>
      </w:pPr>
      <w:proofErr w:type="gramStart"/>
      <w:r w:rsidRPr="001319E5">
        <w:rPr>
          <w:rFonts w:ascii="Calibri" w:hAnsi="Calibri" w:cs="Calibri"/>
        </w:rPr>
        <w:t>Healthcare</w:t>
      </w:r>
      <w:proofErr w:type="gramEnd"/>
      <w:r w:rsidRPr="001319E5">
        <w:rPr>
          <w:rFonts w:ascii="Calibri" w:hAnsi="Calibri" w:cs="Calibri"/>
        </w:rPr>
        <w:t xml:space="preserve"> safety implications </w:t>
      </w:r>
    </w:p>
    <w:p w14:paraId="089CFAD8" w14:textId="77777777" w:rsidR="001319E5" w:rsidRDefault="007973F2" w:rsidP="007973F2">
      <w:pPr>
        <w:pStyle w:val="ListParagraph"/>
        <w:numPr>
          <w:ilvl w:val="0"/>
          <w:numId w:val="34"/>
        </w:numPr>
        <w:spacing w:after="0" w:line="240" w:lineRule="auto"/>
        <w:rPr>
          <w:rFonts w:ascii="Calibri" w:hAnsi="Calibri" w:cs="Calibri"/>
        </w:rPr>
      </w:pPr>
      <w:r w:rsidRPr="001319E5">
        <w:rPr>
          <w:rFonts w:ascii="Calibri" w:hAnsi="Calibri" w:cs="Calibri"/>
        </w:rPr>
        <w:t xml:space="preserve">Emergency response or infection control standards </w:t>
      </w:r>
    </w:p>
    <w:p w14:paraId="21816FBF" w14:textId="77777777" w:rsidR="001319E5" w:rsidRDefault="007973F2" w:rsidP="007973F2">
      <w:pPr>
        <w:pStyle w:val="ListParagraph"/>
        <w:numPr>
          <w:ilvl w:val="0"/>
          <w:numId w:val="34"/>
        </w:numPr>
        <w:spacing w:after="0" w:line="240" w:lineRule="auto"/>
        <w:rPr>
          <w:rFonts w:ascii="Calibri" w:hAnsi="Calibri" w:cs="Calibri"/>
        </w:rPr>
      </w:pPr>
      <w:r w:rsidRPr="001319E5">
        <w:rPr>
          <w:rFonts w:ascii="Calibri" w:hAnsi="Calibri" w:cs="Calibri"/>
        </w:rPr>
        <w:t xml:space="preserve">Lessons learned from real incidents (if applicable) </w:t>
      </w:r>
    </w:p>
    <w:p w14:paraId="1BE6F064" w14:textId="1C2A656B" w:rsidR="007973F2" w:rsidRPr="001319E5" w:rsidRDefault="007973F2" w:rsidP="001319E5">
      <w:pPr>
        <w:pStyle w:val="ListParagraph"/>
        <w:numPr>
          <w:ilvl w:val="0"/>
          <w:numId w:val="33"/>
        </w:numPr>
        <w:spacing w:after="0" w:line="240" w:lineRule="auto"/>
        <w:rPr>
          <w:rFonts w:ascii="Calibri" w:hAnsi="Calibri" w:cs="Calibri"/>
        </w:rPr>
      </w:pPr>
      <w:r w:rsidRPr="001319E5">
        <w:rPr>
          <w:rFonts w:ascii="Calibri" w:hAnsi="Calibri" w:cs="Calibri"/>
        </w:rPr>
        <w:t xml:space="preserve">Presentation Creation: </w:t>
      </w:r>
    </w:p>
    <w:p w14:paraId="093DA1EC" w14:textId="20DD1CA1" w:rsidR="007973F2" w:rsidRPr="004B1987" w:rsidRDefault="007973F2" w:rsidP="004B1987">
      <w:pPr>
        <w:pStyle w:val="ListParagraph"/>
        <w:numPr>
          <w:ilvl w:val="0"/>
          <w:numId w:val="36"/>
        </w:numPr>
        <w:spacing w:after="0" w:line="240" w:lineRule="auto"/>
        <w:rPr>
          <w:rFonts w:ascii="Calibri" w:hAnsi="Calibri" w:cs="Calibri"/>
        </w:rPr>
      </w:pPr>
      <w:r w:rsidRPr="004B1987">
        <w:rPr>
          <w:rFonts w:ascii="Calibri" w:hAnsi="Calibri" w:cs="Calibri"/>
        </w:rPr>
        <w:t xml:space="preserve">Every member must contribute to research and planning. </w:t>
      </w:r>
    </w:p>
    <w:p w14:paraId="007F2634" w14:textId="69B399C4" w:rsidR="007973F2" w:rsidRPr="004B1987" w:rsidRDefault="007973F2" w:rsidP="004B1987">
      <w:pPr>
        <w:pStyle w:val="ListParagraph"/>
        <w:numPr>
          <w:ilvl w:val="0"/>
          <w:numId w:val="36"/>
        </w:numPr>
        <w:spacing w:after="0" w:line="240" w:lineRule="auto"/>
        <w:rPr>
          <w:rFonts w:ascii="Calibri" w:hAnsi="Calibri" w:cs="Calibri"/>
        </w:rPr>
      </w:pPr>
      <w:r w:rsidRPr="004B1987">
        <w:rPr>
          <w:rFonts w:ascii="Calibri" w:hAnsi="Calibri" w:cs="Calibri"/>
        </w:rPr>
        <w:t xml:space="preserve">One or two students will serve as presenters. </w:t>
      </w:r>
    </w:p>
    <w:p w14:paraId="19FDF9FF" w14:textId="7ED12A3E" w:rsidR="007973F2" w:rsidRPr="004B1987" w:rsidRDefault="007973F2" w:rsidP="004B1987">
      <w:pPr>
        <w:pStyle w:val="ListParagraph"/>
        <w:numPr>
          <w:ilvl w:val="0"/>
          <w:numId w:val="36"/>
        </w:numPr>
        <w:spacing w:after="0" w:line="240" w:lineRule="auto"/>
        <w:rPr>
          <w:rFonts w:ascii="Calibri" w:hAnsi="Calibri" w:cs="Calibri"/>
        </w:rPr>
      </w:pPr>
      <w:r w:rsidRPr="004B1987">
        <w:rPr>
          <w:rFonts w:ascii="Calibri" w:hAnsi="Calibri" w:cs="Calibri"/>
        </w:rPr>
        <w:t xml:space="preserve">Your group may present via slides, posters, a short video, or another creative format. </w:t>
      </w:r>
    </w:p>
    <w:p w14:paraId="3C4034FF" w14:textId="02C39DA4" w:rsidR="007973F2" w:rsidRPr="004B1987" w:rsidRDefault="007973F2" w:rsidP="004B1987">
      <w:pPr>
        <w:pStyle w:val="ListParagraph"/>
        <w:numPr>
          <w:ilvl w:val="0"/>
          <w:numId w:val="36"/>
        </w:numPr>
        <w:spacing w:after="0" w:line="240" w:lineRule="auto"/>
        <w:rPr>
          <w:rFonts w:ascii="Calibri" w:hAnsi="Calibri" w:cs="Calibri"/>
        </w:rPr>
      </w:pPr>
      <w:r w:rsidRPr="004B1987">
        <w:rPr>
          <w:rFonts w:ascii="Calibri" w:hAnsi="Calibri" w:cs="Calibri"/>
        </w:rPr>
        <w:t xml:space="preserve">Include visual aids and make the information accessible to your peers. </w:t>
      </w:r>
    </w:p>
    <w:p w14:paraId="0FED341C" w14:textId="562D528E" w:rsidR="007973F2" w:rsidRPr="004B1987" w:rsidRDefault="007973F2" w:rsidP="004B1987">
      <w:pPr>
        <w:pStyle w:val="ListParagraph"/>
        <w:numPr>
          <w:ilvl w:val="0"/>
          <w:numId w:val="33"/>
        </w:numPr>
        <w:spacing w:after="0" w:line="240" w:lineRule="auto"/>
        <w:rPr>
          <w:rFonts w:ascii="Calibri" w:hAnsi="Calibri" w:cs="Calibri"/>
        </w:rPr>
      </w:pPr>
      <w:r w:rsidRPr="004B1987">
        <w:rPr>
          <w:rFonts w:ascii="Calibri" w:hAnsi="Calibri" w:cs="Calibri"/>
        </w:rPr>
        <w:t xml:space="preserve">Presentation Delivery (10–15 minutes): </w:t>
      </w:r>
    </w:p>
    <w:p w14:paraId="60F6BF4F" w14:textId="3DF9F115" w:rsidR="007973F2" w:rsidRPr="004B1987" w:rsidRDefault="007973F2" w:rsidP="004B1987">
      <w:pPr>
        <w:pStyle w:val="ListParagraph"/>
        <w:numPr>
          <w:ilvl w:val="0"/>
          <w:numId w:val="37"/>
        </w:numPr>
        <w:spacing w:after="0" w:line="240" w:lineRule="auto"/>
        <w:rPr>
          <w:rFonts w:ascii="Calibri" w:hAnsi="Calibri" w:cs="Calibri"/>
        </w:rPr>
      </w:pPr>
      <w:r w:rsidRPr="004B1987">
        <w:rPr>
          <w:rFonts w:ascii="Calibri" w:hAnsi="Calibri" w:cs="Calibri"/>
        </w:rPr>
        <w:t xml:space="preserve">Teach back the topic to your classmates. </w:t>
      </w:r>
    </w:p>
    <w:p w14:paraId="6CDE30F2" w14:textId="7F0DAF28" w:rsidR="007973F2" w:rsidRPr="004B1987" w:rsidRDefault="007973F2" w:rsidP="004B1987">
      <w:pPr>
        <w:pStyle w:val="ListParagraph"/>
        <w:numPr>
          <w:ilvl w:val="0"/>
          <w:numId w:val="37"/>
        </w:numPr>
        <w:spacing w:after="0" w:line="240" w:lineRule="auto"/>
        <w:rPr>
          <w:rFonts w:ascii="Calibri" w:hAnsi="Calibri" w:cs="Calibri"/>
        </w:rPr>
      </w:pPr>
      <w:r w:rsidRPr="004B1987">
        <w:rPr>
          <w:rFonts w:ascii="Calibri" w:hAnsi="Calibri" w:cs="Calibri"/>
        </w:rPr>
        <w:t xml:space="preserve">Include 2–3 discussion or reflection questions to spark critical thinking. </w:t>
      </w:r>
    </w:p>
    <w:p w14:paraId="1F013F83" w14:textId="56B920B2" w:rsidR="007973F2" w:rsidRPr="004B1987" w:rsidRDefault="007973F2" w:rsidP="004B1987">
      <w:pPr>
        <w:pStyle w:val="ListParagraph"/>
        <w:numPr>
          <w:ilvl w:val="0"/>
          <w:numId w:val="33"/>
        </w:numPr>
        <w:spacing w:after="0" w:line="240" w:lineRule="auto"/>
        <w:rPr>
          <w:rFonts w:ascii="Calibri" w:hAnsi="Calibri" w:cs="Calibri"/>
        </w:rPr>
      </w:pPr>
      <w:r w:rsidRPr="004B1987">
        <w:rPr>
          <w:rFonts w:ascii="Calibri" w:hAnsi="Calibri" w:cs="Calibri"/>
        </w:rPr>
        <w:t xml:space="preserve">Team Submission: </w:t>
      </w:r>
    </w:p>
    <w:p w14:paraId="0806490C" w14:textId="6B5858DB" w:rsidR="007973F2" w:rsidRPr="004B1987" w:rsidRDefault="007973F2" w:rsidP="004B1987">
      <w:pPr>
        <w:pStyle w:val="ListParagraph"/>
        <w:numPr>
          <w:ilvl w:val="0"/>
          <w:numId w:val="38"/>
        </w:numPr>
        <w:spacing w:after="0" w:line="240" w:lineRule="auto"/>
        <w:rPr>
          <w:rFonts w:ascii="Calibri" w:hAnsi="Calibri" w:cs="Calibri"/>
        </w:rPr>
      </w:pPr>
      <w:r w:rsidRPr="004B1987">
        <w:rPr>
          <w:rFonts w:ascii="Calibri" w:hAnsi="Calibri" w:cs="Calibri"/>
        </w:rPr>
        <w:t xml:space="preserve">Submit a presentation outline, names of all group members, and your list of sources. </w:t>
      </w:r>
    </w:p>
    <w:p w14:paraId="742D1265" w14:textId="77777777" w:rsidR="007973F2" w:rsidRPr="004B1987" w:rsidRDefault="007973F2" w:rsidP="004B1987">
      <w:pPr>
        <w:pStyle w:val="ListParagraph"/>
        <w:numPr>
          <w:ilvl w:val="0"/>
          <w:numId w:val="38"/>
        </w:numPr>
        <w:spacing w:after="0" w:line="240" w:lineRule="auto"/>
        <w:rPr>
          <w:rFonts w:ascii="Calibri" w:hAnsi="Calibri" w:cs="Calibri"/>
        </w:rPr>
      </w:pPr>
      <w:r w:rsidRPr="004B1987">
        <w:rPr>
          <w:rFonts w:ascii="Calibri" w:hAnsi="Calibri" w:cs="Calibri"/>
        </w:rPr>
        <w:t xml:space="preserve">Optional: Provide a one-page handout summarizing your topic for the class. </w:t>
      </w:r>
    </w:p>
    <w:p w14:paraId="202F185B" w14:textId="5E297EC0" w:rsidR="007973F2" w:rsidRPr="007973F2" w:rsidRDefault="007973F2" w:rsidP="007973F2">
      <w:pPr>
        <w:spacing w:after="0" w:line="240" w:lineRule="auto"/>
        <w:rPr>
          <w:rFonts w:ascii="Calibri" w:hAnsi="Calibri" w:cs="Calibri"/>
        </w:rPr>
      </w:pPr>
    </w:p>
    <w:p w14:paraId="4FCBC096" w14:textId="09646522" w:rsidR="007973F2" w:rsidRPr="007973F2" w:rsidRDefault="007973F2" w:rsidP="007973F2">
      <w:pPr>
        <w:spacing w:after="0" w:line="240" w:lineRule="auto"/>
        <w:rPr>
          <w:rFonts w:ascii="Calibri" w:hAnsi="Calibri" w:cs="Calibri"/>
        </w:rPr>
      </w:pPr>
      <w:r w:rsidRPr="007973F2">
        <w:rPr>
          <w:rFonts w:ascii="Calibri" w:hAnsi="Calibri" w:cs="Calibri"/>
        </w:rPr>
        <w:t xml:space="preserve">Topics (choose or assign): </w:t>
      </w:r>
    </w:p>
    <w:p w14:paraId="0837FD08" w14:textId="4821F2DC" w:rsidR="007973F2" w:rsidRPr="00836CCE" w:rsidRDefault="007973F2" w:rsidP="00836CCE">
      <w:pPr>
        <w:pStyle w:val="ListParagraph"/>
        <w:numPr>
          <w:ilvl w:val="0"/>
          <w:numId w:val="31"/>
        </w:numPr>
        <w:spacing w:after="0" w:line="240" w:lineRule="auto"/>
        <w:rPr>
          <w:rFonts w:ascii="Calibri" w:hAnsi="Calibri" w:cs="Calibri"/>
        </w:rPr>
      </w:pPr>
      <w:r w:rsidRPr="00836CCE">
        <w:rPr>
          <w:rFonts w:ascii="Calibri" w:hAnsi="Calibri" w:cs="Calibri"/>
        </w:rPr>
        <w:t xml:space="preserve">Chain of Infection </w:t>
      </w:r>
    </w:p>
    <w:p w14:paraId="0A41A8D7" w14:textId="4411F958" w:rsidR="007973F2" w:rsidRPr="00836CCE" w:rsidRDefault="007973F2" w:rsidP="00836CCE">
      <w:pPr>
        <w:pStyle w:val="ListParagraph"/>
        <w:numPr>
          <w:ilvl w:val="0"/>
          <w:numId w:val="31"/>
        </w:numPr>
        <w:spacing w:after="0" w:line="240" w:lineRule="auto"/>
        <w:rPr>
          <w:rFonts w:ascii="Calibri" w:hAnsi="Calibri" w:cs="Calibri"/>
        </w:rPr>
      </w:pPr>
      <w:r w:rsidRPr="00836CCE">
        <w:rPr>
          <w:rFonts w:ascii="Calibri" w:hAnsi="Calibri" w:cs="Calibri"/>
        </w:rPr>
        <w:t xml:space="preserve">Pandemics &amp; Global Health Threats </w:t>
      </w:r>
    </w:p>
    <w:p w14:paraId="04500847" w14:textId="7FA05A3C" w:rsidR="007973F2" w:rsidRPr="00836CCE" w:rsidRDefault="007973F2" w:rsidP="00836CCE">
      <w:pPr>
        <w:pStyle w:val="ListParagraph"/>
        <w:numPr>
          <w:ilvl w:val="0"/>
          <w:numId w:val="31"/>
        </w:numPr>
        <w:spacing w:after="0" w:line="240" w:lineRule="auto"/>
        <w:rPr>
          <w:rFonts w:ascii="Calibri" w:hAnsi="Calibri" w:cs="Calibri"/>
        </w:rPr>
      </w:pPr>
      <w:r w:rsidRPr="00836CCE">
        <w:rPr>
          <w:rFonts w:ascii="Calibri" w:hAnsi="Calibri" w:cs="Calibri"/>
        </w:rPr>
        <w:t xml:space="preserve">e.g., Bird Flu (Avian Influenza), COVID-19, Mad Cow Disease </w:t>
      </w:r>
    </w:p>
    <w:p w14:paraId="5B8A5C9B" w14:textId="52D129FA" w:rsidR="007973F2" w:rsidRPr="00836CCE" w:rsidRDefault="007973F2" w:rsidP="00836CCE">
      <w:pPr>
        <w:pStyle w:val="ListParagraph"/>
        <w:numPr>
          <w:ilvl w:val="0"/>
          <w:numId w:val="31"/>
        </w:numPr>
        <w:spacing w:after="0" w:line="240" w:lineRule="auto"/>
        <w:rPr>
          <w:rFonts w:ascii="Calibri" w:hAnsi="Calibri" w:cs="Calibri"/>
        </w:rPr>
      </w:pPr>
      <w:r w:rsidRPr="00836CCE">
        <w:rPr>
          <w:rFonts w:ascii="Calibri" w:hAnsi="Calibri" w:cs="Calibri"/>
        </w:rPr>
        <w:t xml:space="preserve">Chemical Warfare &amp; Healthcare Response </w:t>
      </w:r>
    </w:p>
    <w:p w14:paraId="7E46D4FE" w14:textId="77777777" w:rsidR="00836CCE" w:rsidRPr="00836CCE" w:rsidRDefault="007973F2" w:rsidP="00836CCE">
      <w:pPr>
        <w:pStyle w:val="ListParagraph"/>
        <w:numPr>
          <w:ilvl w:val="0"/>
          <w:numId w:val="31"/>
        </w:numPr>
        <w:spacing w:after="0" w:line="240" w:lineRule="auto"/>
        <w:rPr>
          <w:rFonts w:ascii="Calibri" w:hAnsi="Calibri" w:cs="Calibri"/>
        </w:rPr>
      </w:pPr>
      <w:r w:rsidRPr="00836CCE">
        <w:rPr>
          <w:rFonts w:ascii="Calibri" w:hAnsi="Calibri" w:cs="Calibri"/>
        </w:rPr>
        <w:t>Biological Warfare: Preparedness &amp; Risk Management</w:t>
      </w:r>
    </w:p>
    <w:p w14:paraId="660F9041" w14:textId="5E34B7F1" w:rsidR="007973F2" w:rsidRPr="00836CCE" w:rsidRDefault="004B6D9F" w:rsidP="00836CCE">
      <w:pPr>
        <w:pStyle w:val="ListParagraph"/>
        <w:numPr>
          <w:ilvl w:val="0"/>
          <w:numId w:val="31"/>
        </w:numPr>
        <w:spacing w:after="0" w:line="240" w:lineRule="auto"/>
        <w:rPr>
          <w:rFonts w:ascii="Calibri" w:hAnsi="Calibri" w:cs="Calibri"/>
        </w:rPr>
      </w:pPr>
      <w:r w:rsidRPr="00836CCE">
        <w:rPr>
          <w:rFonts w:ascii="Calibri" w:hAnsi="Calibri" w:cs="Calibri"/>
        </w:rPr>
        <w:t>Other</w:t>
      </w:r>
      <w:r w:rsidR="007973F2" w:rsidRPr="00836CCE">
        <w:rPr>
          <w:rFonts w:ascii="Calibri" w:hAnsi="Calibri" w:cs="Calibri"/>
        </w:rPr>
        <w:t xml:space="preserve"> </w:t>
      </w:r>
    </w:p>
    <w:p w14:paraId="1D01C7F1" w14:textId="4486EB7E" w:rsidR="007973F2" w:rsidRPr="007973F2" w:rsidRDefault="007973F2" w:rsidP="007973F2">
      <w:pPr>
        <w:spacing w:after="0" w:line="240" w:lineRule="auto"/>
        <w:rPr>
          <w:rFonts w:ascii="Calibri" w:hAnsi="Calibri" w:cs="Calibri"/>
        </w:rPr>
      </w:pPr>
    </w:p>
    <w:p w14:paraId="4987B112" w14:textId="77332724" w:rsidR="007973F2" w:rsidRPr="00836CCE" w:rsidRDefault="007973F2" w:rsidP="007973F2">
      <w:pPr>
        <w:spacing w:after="0" w:line="240" w:lineRule="auto"/>
        <w:rPr>
          <w:rFonts w:ascii="Calibri" w:hAnsi="Calibri" w:cs="Calibri"/>
        </w:rPr>
      </w:pPr>
      <w:r w:rsidRPr="00836CCE">
        <w:rPr>
          <w:rFonts w:ascii="Calibri" w:hAnsi="Calibri" w:cs="Calibri"/>
          <w:b/>
          <w:bCs/>
        </w:rPr>
        <w:t>Reflection:</w:t>
      </w:r>
      <w:r w:rsidRPr="00836CCE">
        <w:rPr>
          <w:rFonts w:ascii="Calibri" w:hAnsi="Calibri" w:cs="Calibri"/>
        </w:rPr>
        <w:t xml:space="preserve"> Include in Presentations (or discuss after): </w:t>
      </w:r>
    </w:p>
    <w:p w14:paraId="34EBA4FE" w14:textId="18C7540C" w:rsidR="007973F2" w:rsidRPr="00836CCE" w:rsidRDefault="007973F2" w:rsidP="00836CCE">
      <w:pPr>
        <w:pStyle w:val="ListParagraph"/>
        <w:numPr>
          <w:ilvl w:val="0"/>
          <w:numId w:val="32"/>
        </w:numPr>
        <w:spacing w:after="0" w:line="240" w:lineRule="auto"/>
        <w:rPr>
          <w:rFonts w:ascii="Calibri" w:hAnsi="Calibri" w:cs="Calibri"/>
        </w:rPr>
      </w:pPr>
      <w:r w:rsidRPr="00836CCE">
        <w:rPr>
          <w:rFonts w:ascii="Calibri" w:hAnsi="Calibri" w:cs="Calibri"/>
        </w:rPr>
        <w:t xml:space="preserve">What would failure to follow safety standards look like in this scenario? </w:t>
      </w:r>
    </w:p>
    <w:p w14:paraId="69841150" w14:textId="3C35A100" w:rsidR="007973F2" w:rsidRPr="00836CCE" w:rsidRDefault="007973F2" w:rsidP="00836CCE">
      <w:pPr>
        <w:pStyle w:val="ListParagraph"/>
        <w:numPr>
          <w:ilvl w:val="0"/>
          <w:numId w:val="32"/>
        </w:numPr>
        <w:spacing w:after="0" w:line="240" w:lineRule="auto"/>
        <w:rPr>
          <w:rFonts w:ascii="Calibri" w:hAnsi="Calibri" w:cs="Calibri"/>
        </w:rPr>
      </w:pPr>
      <w:r w:rsidRPr="00836CCE">
        <w:rPr>
          <w:rFonts w:ascii="Calibri" w:hAnsi="Calibri" w:cs="Calibri"/>
        </w:rPr>
        <w:t xml:space="preserve">How can healthcare workers protect themselves and their clients? </w:t>
      </w:r>
    </w:p>
    <w:p w14:paraId="2D8A6AF1" w14:textId="0A9916A3" w:rsidR="00655706" w:rsidRPr="00836CCE" w:rsidRDefault="007973F2" w:rsidP="00836CCE">
      <w:pPr>
        <w:pStyle w:val="ListParagraph"/>
        <w:numPr>
          <w:ilvl w:val="0"/>
          <w:numId w:val="32"/>
        </w:numPr>
        <w:spacing w:after="0" w:line="240" w:lineRule="auto"/>
        <w:rPr>
          <w:rFonts w:ascii="Calibri" w:hAnsi="Calibri" w:cs="Calibri"/>
        </w:rPr>
      </w:pPr>
      <w:r w:rsidRPr="00836CCE">
        <w:rPr>
          <w:rFonts w:ascii="Calibri" w:hAnsi="Calibri" w:cs="Calibri"/>
        </w:rPr>
        <w:t>How might this topic be relevant in a local healthcare setting?</w:t>
      </w:r>
    </w:p>
    <w:sectPr w:rsidR="00655706" w:rsidRPr="00836CC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1872E1"/>
    <w:multiLevelType w:val="hybridMultilevel"/>
    <w:tmpl w:val="F1BC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68756A"/>
    <w:multiLevelType w:val="hybridMultilevel"/>
    <w:tmpl w:val="6226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8A2D4C"/>
    <w:multiLevelType w:val="hybridMultilevel"/>
    <w:tmpl w:val="E6586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A4852"/>
    <w:multiLevelType w:val="hybridMultilevel"/>
    <w:tmpl w:val="4666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10388A"/>
    <w:multiLevelType w:val="hybridMultilevel"/>
    <w:tmpl w:val="9DD809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3A1B5B"/>
    <w:multiLevelType w:val="hybridMultilevel"/>
    <w:tmpl w:val="41689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DE2754"/>
    <w:multiLevelType w:val="hybridMultilevel"/>
    <w:tmpl w:val="0E4E1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A40D4A"/>
    <w:multiLevelType w:val="hybridMultilevel"/>
    <w:tmpl w:val="06DC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DC2BD3"/>
    <w:multiLevelType w:val="hybridMultilevel"/>
    <w:tmpl w:val="07E43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21516"/>
    <w:multiLevelType w:val="hybridMultilevel"/>
    <w:tmpl w:val="62969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805248"/>
    <w:multiLevelType w:val="hybridMultilevel"/>
    <w:tmpl w:val="9F1C8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416BC6"/>
    <w:multiLevelType w:val="hybridMultilevel"/>
    <w:tmpl w:val="91C6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B302A0"/>
    <w:multiLevelType w:val="hybridMultilevel"/>
    <w:tmpl w:val="BD389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F66DC9"/>
    <w:multiLevelType w:val="hybridMultilevel"/>
    <w:tmpl w:val="17AA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B276A"/>
    <w:multiLevelType w:val="hybridMultilevel"/>
    <w:tmpl w:val="7040E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652D30"/>
    <w:multiLevelType w:val="hybridMultilevel"/>
    <w:tmpl w:val="831A2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02A22"/>
    <w:multiLevelType w:val="hybridMultilevel"/>
    <w:tmpl w:val="4E5C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834A7"/>
    <w:multiLevelType w:val="hybridMultilevel"/>
    <w:tmpl w:val="5874D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920E73"/>
    <w:multiLevelType w:val="hybridMultilevel"/>
    <w:tmpl w:val="F95C0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D1469A"/>
    <w:multiLevelType w:val="hybridMultilevel"/>
    <w:tmpl w:val="8C8C5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D2148"/>
    <w:multiLevelType w:val="hybridMultilevel"/>
    <w:tmpl w:val="F9AA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5E351E"/>
    <w:multiLevelType w:val="hybridMultilevel"/>
    <w:tmpl w:val="0C766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9B4325"/>
    <w:multiLevelType w:val="hybridMultilevel"/>
    <w:tmpl w:val="67D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9D219D"/>
    <w:multiLevelType w:val="hybridMultilevel"/>
    <w:tmpl w:val="823E01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A40E9F"/>
    <w:multiLevelType w:val="hybridMultilevel"/>
    <w:tmpl w:val="315E6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2D072EE"/>
    <w:multiLevelType w:val="hybridMultilevel"/>
    <w:tmpl w:val="AF3E7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35306"/>
    <w:multiLevelType w:val="hybridMultilevel"/>
    <w:tmpl w:val="B094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52676F"/>
    <w:multiLevelType w:val="hybridMultilevel"/>
    <w:tmpl w:val="B602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A6C28"/>
    <w:multiLevelType w:val="hybridMultilevel"/>
    <w:tmpl w:val="385A4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4D3AE4"/>
    <w:multiLevelType w:val="hybridMultilevel"/>
    <w:tmpl w:val="F0EC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0974933">
    <w:abstractNumId w:val="8"/>
  </w:num>
  <w:num w:numId="2" w16cid:durableId="1338269453">
    <w:abstractNumId w:val="6"/>
  </w:num>
  <w:num w:numId="3" w16cid:durableId="81798842">
    <w:abstractNumId w:val="5"/>
  </w:num>
  <w:num w:numId="4" w16cid:durableId="813640152">
    <w:abstractNumId w:val="4"/>
  </w:num>
  <w:num w:numId="5" w16cid:durableId="1978027463">
    <w:abstractNumId w:val="7"/>
  </w:num>
  <w:num w:numId="6" w16cid:durableId="1562979981">
    <w:abstractNumId w:val="3"/>
  </w:num>
  <w:num w:numId="7" w16cid:durableId="747922025">
    <w:abstractNumId w:val="2"/>
  </w:num>
  <w:num w:numId="8" w16cid:durableId="1446582138">
    <w:abstractNumId w:val="1"/>
  </w:num>
  <w:num w:numId="9" w16cid:durableId="479616598">
    <w:abstractNumId w:val="0"/>
  </w:num>
  <w:num w:numId="10" w16cid:durableId="2044359833">
    <w:abstractNumId w:val="24"/>
  </w:num>
  <w:num w:numId="11" w16cid:durableId="6371657">
    <w:abstractNumId w:val="30"/>
  </w:num>
  <w:num w:numId="12" w16cid:durableId="1136491960">
    <w:abstractNumId w:val="22"/>
  </w:num>
  <w:num w:numId="13" w16cid:durableId="1493375187">
    <w:abstractNumId w:val="15"/>
  </w:num>
  <w:num w:numId="14" w16cid:durableId="822698797">
    <w:abstractNumId w:val="12"/>
  </w:num>
  <w:num w:numId="15" w16cid:durableId="1290164429">
    <w:abstractNumId w:val="31"/>
  </w:num>
  <w:num w:numId="16" w16cid:durableId="837577210">
    <w:abstractNumId w:val="36"/>
  </w:num>
  <w:num w:numId="17" w16cid:durableId="1413118643">
    <w:abstractNumId w:val="38"/>
  </w:num>
  <w:num w:numId="18" w16cid:durableId="1434593648">
    <w:abstractNumId w:val="27"/>
  </w:num>
  <w:num w:numId="19" w16cid:durableId="1977833577">
    <w:abstractNumId w:val="11"/>
  </w:num>
  <w:num w:numId="20" w16cid:durableId="135799109">
    <w:abstractNumId w:val="16"/>
  </w:num>
  <w:num w:numId="21" w16cid:durableId="1885023870">
    <w:abstractNumId w:val="23"/>
  </w:num>
  <w:num w:numId="22" w16cid:durableId="1476869294">
    <w:abstractNumId w:val="20"/>
  </w:num>
  <w:num w:numId="23" w16cid:durableId="1911496492">
    <w:abstractNumId w:val="17"/>
  </w:num>
  <w:num w:numId="24" w16cid:durableId="807745545">
    <w:abstractNumId w:val="29"/>
  </w:num>
  <w:num w:numId="25" w16cid:durableId="1384518426">
    <w:abstractNumId w:val="34"/>
  </w:num>
  <w:num w:numId="26" w16cid:durableId="1682198766">
    <w:abstractNumId w:val="35"/>
  </w:num>
  <w:num w:numId="27" w16cid:durableId="355236879">
    <w:abstractNumId w:val="14"/>
  </w:num>
  <w:num w:numId="28" w16cid:durableId="1355887113">
    <w:abstractNumId w:val="21"/>
  </w:num>
  <w:num w:numId="29" w16cid:durableId="1391266209">
    <w:abstractNumId w:val="19"/>
  </w:num>
  <w:num w:numId="30" w16cid:durableId="1445804278">
    <w:abstractNumId w:val="9"/>
  </w:num>
  <w:num w:numId="31" w16cid:durableId="380372257">
    <w:abstractNumId w:val="37"/>
  </w:num>
  <w:num w:numId="32" w16cid:durableId="1579635285">
    <w:abstractNumId w:val="28"/>
  </w:num>
  <w:num w:numId="33" w16cid:durableId="2008708064">
    <w:abstractNumId w:val="18"/>
  </w:num>
  <w:num w:numId="34" w16cid:durableId="427426799">
    <w:abstractNumId w:val="13"/>
  </w:num>
  <w:num w:numId="35" w16cid:durableId="1317958962">
    <w:abstractNumId w:val="26"/>
  </w:num>
  <w:num w:numId="36" w16cid:durableId="1462189646">
    <w:abstractNumId w:val="32"/>
  </w:num>
  <w:num w:numId="37" w16cid:durableId="1825854288">
    <w:abstractNumId w:val="33"/>
  </w:num>
  <w:num w:numId="38" w16cid:durableId="1457136491">
    <w:abstractNumId w:val="10"/>
  </w:num>
  <w:num w:numId="39" w16cid:durableId="206814670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679E"/>
    <w:rsid w:val="00034616"/>
    <w:rsid w:val="0006063C"/>
    <w:rsid w:val="00127013"/>
    <w:rsid w:val="001319E5"/>
    <w:rsid w:val="0015074B"/>
    <w:rsid w:val="00156E94"/>
    <w:rsid w:val="001657E4"/>
    <w:rsid w:val="00170AC8"/>
    <w:rsid w:val="001728C5"/>
    <w:rsid w:val="001A4FCF"/>
    <w:rsid w:val="00246F9D"/>
    <w:rsid w:val="0029639D"/>
    <w:rsid w:val="002F3AAC"/>
    <w:rsid w:val="0030137A"/>
    <w:rsid w:val="00326F90"/>
    <w:rsid w:val="0033328C"/>
    <w:rsid w:val="00354867"/>
    <w:rsid w:val="003651E1"/>
    <w:rsid w:val="00383DB6"/>
    <w:rsid w:val="003B7FD2"/>
    <w:rsid w:val="003C3669"/>
    <w:rsid w:val="00401A7B"/>
    <w:rsid w:val="00492FAC"/>
    <w:rsid w:val="004B1987"/>
    <w:rsid w:val="004B6D9F"/>
    <w:rsid w:val="00513395"/>
    <w:rsid w:val="00534503"/>
    <w:rsid w:val="00616019"/>
    <w:rsid w:val="00647A56"/>
    <w:rsid w:val="00655706"/>
    <w:rsid w:val="00730957"/>
    <w:rsid w:val="007973F2"/>
    <w:rsid w:val="007B507B"/>
    <w:rsid w:val="00836CCE"/>
    <w:rsid w:val="00845769"/>
    <w:rsid w:val="00854D66"/>
    <w:rsid w:val="00860908"/>
    <w:rsid w:val="00895A59"/>
    <w:rsid w:val="009B12F7"/>
    <w:rsid w:val="00A04DFB"/>
    <w:rsid w:val="00A1266C"/>
    <w:rsid w:val="00A34221"/>
    <w:rsid w:val="00A34F79"/>
    <w:rsid w:val="00A67AAE"/>
    <w:rsid w:val="00A90E51"/>
    <w:rsid w:val="00AA1D8D"/>
    <w:rsid w:val="00AB31BE"/>
    <w:rsid w:val="00B47730"/>
    <w:rsid w:val="00B76925"/>
    <w:rsid w:val="00BF2829"/>
    <w:rsid w:val="00C065FB"/>
    <w:rsid w:val="00CA6354"/>
    <w:rsid w:val="00CB0664"/>
    <w:rsid w:val="00D30CB8"/>
    <w:rsid w:val="00D530D7"/>
    <w:rsid w:val="00DD7534"/>
    <w:rsid w:val="00E004D5"/>
    <w:rsid w:val="00E21420"/>
    <w:rsid w:val="00E554AF"/>
    <w:rsid w:val="00F70AD4"/>
    <w:rsid w:val="00F81E6A"/>
    <w:rsid w:val="00FC693F"/>
    <w:rsid w:val="25FF8641"/>
    <w:rsid w:val="35843CB6"/>
    <w:rsid w:val="5BECAED1"/>
    <w:rsid w:val="600A7F74"/>
    <w:rsid w:val="63CA06EC"/>
    <w:rsid w:val="6429D8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B4188CDC-58FB-4720-ADBC-6BF9277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autoRedefine/>
    <w:uiPriority w:val="39"/>
    <w:unhideWhenUsed/>
    <w:rsid w:val="00354867"/>
    <w:pPr>
      <w:spacing w:after="100"/>
    </w:pPr>
  </w:style>
  <w:style w:type="paragraph" w:styleId="TOC2">
    <w:name w:val="toc 2"/>
    <w:basedOn w:val="Normal"/>
    <w:next w:val="Normal"/>
    <w:autoRedefine/>
    <w:uiPriority w:val="39"/>
    <w:unhideWhenUsed/>
    <w:rsid w:val="00354867"/>
    <w:pPr>
      <w:spacing w:after="100"/>
      <w:ind w:left="220"/>
    </w:pPr>
  </w:style>
  <w:style w:type="character" w:styleId="Hyperlink">
    <w:name w:val="Hyperlink"/>
    <w:basedOn w:val="DefaultParagraphFont"/>
    <w:uiPriority w:val="99"/>
    <w:unhideWhenUsed/>
    <w:rsid w:val="00354867"/>
    <w:rPr>
      <w:color w:val="0000FF" w:themeColor="hyperlink"/>
      <w:u w:val="single"/>
    </w:rPr>
  </w:style>
  <w:style w:type="character" w:styleId="UnresolvedMention">
    <w:name w:val="Unresolved Mention"/>
    <w:basedOn w:val="DefaultParagraphFont"/>
    <w:uiPriority w:val="99"/>
    <w:semiHidden/>
    <w:unhideWhenUsed/>
    <w:rsid w:val="00D530D7"/>
    <w:rPr>
      <w:color w:val="605E5C"/>
      <w:shd w:val="clear" w:color="auto" w:fill="E1DFDD"/>
    </w:rPr>
  </w:style>
  <w:style w:type="character" w:styleId="FollowedHyperlink">
    <w:name w:val="FollowedHyperlink"/>
    <w:basedOn w:val="DefaultParagraphFont"/>
    <w:uiPriority w:val="99"/>
    <w:semiHidden/>
    <w:unhideWhenUsed/>
    <w:rsid w:val="00D53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88758">
      <w:bodyDiv w:val="1"/>
      <w:marLeft w:val="0"/>
      <w:marRight w:val="0"/>
      <w:marTop w:val="0"/>
      <w:marBottom w:val="0"/>
      <w:divBdr>
        <w:top w:val="none" w:sz="0" w:space="0" w:color="auto"/>
        <w:left w:val="none" w:sz="0" w:space="0" w:color="auto"/>
        <w:bottom w:val="none" w:sz="0" w:space="0" w:color="auto"/>
        <w:right w:val="none" w:sz="0" w:space="0" w:color="auto"/>
      </w:divBdr>
      <w:divsChild>
        <w:div w:id="689066620">
          <w:marLeft w:val="0"/>
          <w:marRight w:val="0"/>
          <w:marTop w:val="0"/>
          <w:marBottom w:val="0"/>
          <w:divBdr>
            <w:top w:val="none" w:sz="0" w:space="0" w:color="auto"/>
            <w:left w:val="none" w:sz="0" w:space="0" w:color="auto"/>
            <w:bottom w:val="none" w:sz="0" w:space="0" w:color="auto"/>
            <w:right w:val="none" w:sz="0" w:space="0" w:color="auto"/>
          </w:divBdr>
        </w:div>
        <w:div w:id="652103496">
          <w:marLeft w:val="0"/>
          <w:marRight w:val="0"/>
          <w:marTop w:val="0"/>
          <w:marBottom w:val="0"/>
          <w:divBdr>
            <w:top w:val="none" w:sz="0" w:space="0" w:color="auto"/>
            <w:left w:val="none" w:sz="0" w:space="0" w:color="auto"/>
            <w:bottom w:val="none" w:sz="0" w:space="0" w:color="auto"/>
            <w:right w:val="none" w:sz="0" w:space="0" w:color="auto"/>
          </w:divBdr>
        </w:div>
        <w:div w:id="350643502">
          <w:marLeft w:val="0"/>
          <w:marRight w:val="0"/>
          <w:marTop w:val="0"/>
          <w:marBottom w:val="0"/>
          <w:divBdr>
            <w:top w:val="none" w:sz="0" w:space="0" w:color="auto"/>
            <w:left w:val="none" w:sz="0" w:space="0" w:color="auto"/>
            <w:bottom w:val="none" w:sz="0" w:space="0" w:color="auto"/>
            <w:right w:val="none" w:sz="0" w:space="0" w:color="auto"/>
          </w:divBdr>
        </w:div>
        <w:div w:id="1139954965">
          <w:marLeft w:val="0"/>
          <w:marRight w:val="0"/>
          <w:marTop w:val="0"/>
          <w:marBottom w:val="0"/>
          <w:divBdr>
            <w:top w:val="none" w:sz="0" w:space="0" w:color="auto"/>
            <w:left w:val="none" w:sz="0" w:space="0" w:color="auto"/>
            <w:bottom w:val="none" w:sz="0" w:space="0" w:color="auto"/>
            <w:right w:val="none" w:sz="0" w:space="0" w:color="auto"/>
          </w:divBdr>
        </w:div>
        <w:div w:id="709762688">
          <w:marLeft w:val="0"/>
          <w:marRight w:val="0"/>
          <w:marTop w:val="0"/>
          <w:marBottom w:val="0"/>
          <w:divBdr>
            <w:top w:val="none" w:sz="0" w:space="0" w:color="auto"/>
            <w:left w:val="none" w:sz="0" w:space="0" w:color="auto"/>
            <w:bottom w:val="none" w:sz="0" w:space="0" w:color="auto"/>
            <w:right w:val="none" w:sz="0" w:space="0" w:color="auto"/>
          </w:divBdr>
        </w:div>
        <w:div w:id="778574286">
          <w:marLeft w:val="0"/>
          <w:marRight w:val="0"/>
          <w:marTop w:val="0"/>
          <w:marBottom w:val="0"/>
          <w:divBdr>
            <w:top w:val="none" w:sz="0" w:space="0" w:color="auto"/>
            <w:left w:val="none" w:sz="0" w:space="0" w:color="auto"/>
            <w:bottom w:val="none" w:sz="0" w:space="0" w:color="auto"/>
            <w:right w:val="none" w:sz="0" w:space="0" w:color="auto"/>
          </w:divBdr>
        </w:div>
        <w:div w:id="192615027">
          <w:marLeft w:val="0"/>
          <w:marRight w:val="0"/>
          <w:marTop w:val="0"/>
          <w:marBottom w:val="0"/>
          <w:divBdr>
            <w:top w:val="none" w:sz="0" w:space="0" w:color="auto"/>
            <w:left w:val="none" w:sz="0" w:space="0" w:color="auto"/>
            <w:bottom w:val="none" w:sz="0" w:space="0" w:color="auto"/>
            <w:right w:val="none" w:sz="0" w:space="0" w:color="auto"/>
          </w:divBdr>
        </w:div>
        <w:div w:id="239296839">
          <w:marLeft w:val="0"/>
          <w:marRight w:val="0"/>
          <w:marTop w:val="0"/>
          <w:marBottom w:val="0"/>
          <w:divBdr>
            <w:top w:val="none" w:sz="0" w:space="0" w:color="auto"/>
            <w:left w:val="none" w:sz="0" w:space="0" w:color="auto"/>
            <w:bottom w:val="none" w:sz="0" w:space="0" w:color="auto"/>
            <w:right w:val="none" w:sz="0" w:space="0" w:color="auto"/>
          </w:divBdr>
        </w:div>
        <w:div w:id="127011552">
          <w:marLeft w:val="0"/>
          <w:marRight w:val="0"/>
          <w:marTop w:val="0"/>
          <w:marBottom w:val="0"/>
          <w:divBdr>
            <w:top w:val="none" w:sz="0" w:space="0" w:color="auto"/>
            <w:left w:val="none" w:sz="0" w:space="0" w:color="auto"/>
            <w:bottom w:val="none" w:sz="0" w:space="0" w:color="auto"/>
            <w:right w:val="none" w:sz="0" w:space="0" w:color="auto"/>
          </w:divBdr>
        </w:div>
        <w:div w:id="1341466231">
          <w:marLeft w:val="0"/>
          <w:marRight w:val="0"/>
          <w:marTop w:val="0"/>
          <w:marBottom w:val="0"/>
          <w:divBdr>
            <w:top w:val="none" w:sz="0" w:space="0" w:color="auto"/>
            <w:left w:val="none" w:sz="0" w:space="0" w:color="auto"/>
            <w:bottom w:val="none" w:sz="0" w:space="0" w:color="auto"/>
            <w:right w:val="none" w:sz="0" w:space="0" w:color="auto"/>
          </w:divBdr>
        </w:div>
        <w:div w:id="1110852568">
          <w:marLeft w:val="0"/>
          <w:marRight w:val="0"/>
          <w:marTop w:val="0"/>
          <w:marBottom w:val="0"/>
          <w:divBdr>
            <w:top w:val="none" w:sz="0" w:space="0" w:color="auto"/>
            <w:left w:val="none" w:sz="0" w:space="0" w:color="auto"/>
            <w:bottom w:val="none" w:sz="0" w:space="0" w:color="auto"/>
            <w:right w:val="none" w:sz="0" w:space="0" w:color="auto"/>
          </w:divBdr>
        </w:div>
        <w:div w:id="1458252614">
          <w:marLeft w:val="0"/>
          <w:marRight w:val="0"/>
          <w:marTop w:val="0"/>
          <w:marBottom w:val="0"/>
          <w:divBdr>
            <w:top w:val="none" w:sz="0" w:space="0" w:color="auto"/>
            <w:left w:val="none" w:sz="0" w:space="0" w:color="auto"/>
            <w:bottom w:val="none" w:sz="0" w:space="0" w:color="auto"/>
            <w:right w:val="none" w:sz="0" w:space="0" w:color="auto"/>
          </w:divBdr>
        </w:div>
        <w:div w:id="1284338464">
          <w:marLeft w:val="0"/>
          <w:marRight w:val="0"/>
          <w:marTop w:val="0"/>
          <w:marBottom w:val="0"/>
          <w:divBdr>
            <w:top w:val="none" w:sz="0" w:space="0" w:color="auto"/>
            <w:left w:val="none" w:sz="0" w:space="0" w:color="auto"/>
            <w:bottom w:val="none" w:sz="0" w:space="0" w:color="auto"/>
            <w:right w:val="none" w:sz="0" w:space="0" w:color="auto"/>
          </w:divBdr>
        </w:div>
        <w:div w:id="548804853">
          <w:marLeft w:val="0"/>
          <w:marRight w:val="0"/>
          <w:marTop w:val="0"/>
          <w:marBottom w:val="0"/>
          <w:divBdr>
            <w:top w:val="none" w:sz="0" w:space="0" w:color="auto"/>
            <w:left w:val="none" w:sz="0" w:space="0" w:color="auto"/>
            <w:bottom w:val="none" w:sz="0" w:space="0" w:color="auto"/>
            <w:right w:val="none" w:sz="0" w:space="0" w:color="auto"/>
          </w:divBdr>
        </w:div>
        <w:div w:id="970592516">
          <w:marLeft w:val="0"/>
          <w:marRight w:val="0"/>
          <w:marTop w:val="0"/>
          <w:marBottom w:val="0"/>
          <w:divBdr>
            <w:top w:val="none" w:sz="0" w:space="0" w:color="auto"/>
            <w:left w:val="none" w:sz="0" w:space="0" w:color="auto"/>
            <w:bottom w:val="none" w:sz="0" w:space="0" w:color="auto"/>
            <w:right w:val="none" w:sz="0" w:space="0" w:color="auto"/>
          </w:divBdr>
        </w:div>
        <w:div w:id="1943956807">
          <w:marLeft w:val="0"/>
          <w:marRight w:val="0"/>
          <w:marTop w:val="0"/>
          <w:marBottom w:val="0"/>
          <w:divBdr>
            <w:top w:val="none" w:sz="0" w:space="0" w:color="auto"/>
            <w:left w:val="none" w:sz="0" w:space="0" w:color="auto"/>
            <w:bottom w:val="none" w:sz="0" w:space="0" w:color="auto"/>
            <w:right w:val="none" w:sz="0" w:space="0" w:color="auto"/>
          </w:divBdr>
        </w:div>
        <w:div w:id="1806505036">
          <w:marLeft w:val="0"/>
          <w:marRight w:val="0"/>
          <w:marTop w:val="0"/>
          <w:marBottom w:val="0"/>
          <w:divBdr>
            <w:top w:val="none" w:sz="0" w:space="0" w:color="auto"/>
            <w:left w:val="none" w:sz="0" w:space="0" w:color="auto"/>
            <w:bottom w:val="none" w:sz="0" w:space="0" w:color="auto"/>
            <w:right w:val="none" w:sz="0" w:space="0" w:color="auto"/>
          </w:divBdr>
        </w:div>
        <w:div w:id="906762694">
          <w:marLeft w:val="0"/>
          <w:marRight w:val="0"/>
          <w:marTop w:val="0"/>
          <w:marBottom w:val="0"/>
          <w:divBdr>
            <w:top w:val="none" w:sz="0" w:space="0" w:color="auto"/>
            <w:left w:val="none" w:sz="0" w:space="0" w:color="auto"/>
            <w:bottom w:val="none" w:sz="0" w:space="0" w:color="auto"/>
            <w:right w:val="none" w:sz="0" w:space="0" w:color="auto"/>
          </w:divBdr>
        </w:div>
        <w:div w:id="1412893488">
          <w:marLeft w:val="0"/>
          <w:marRight w:val="0"/>
          <w:marTop w:val="0"/>
          <w:marBottom w:val="0"/>
          <w:divBdr>
            <w:top w:val="none" w:sz="0" w:space="0" w:color="auto"/>
            <w:left w:val="none" w:sz="0" w:space="0" w:color="auto"/>
            <w:bottom w:val="none" w:sz="0" w:space="0" w:color="auto"/>
            <w:right w:val="none" w:sz="0" w:space="0" w:color="auto"/>
          </w:divBdr>
        </w:div>
        <w:div w:id="1528328810">
          <w:marLeft w:val="0"/>
          <w:marRight w:val="0"/>
          <w:marTop w:val="0"/>
          <w:marBottom w:val="0"/>
          <w:divBdr>
            <w:top w:val="none" w:sz="0" w:space="0" w:color="auto"/>
            <w:left w:val="none" w:sz="0" w:space="0" w:color="auto"/>
            <w:bottom w:val="none" w:sz="0" w:space="0" w:color="auto"/>
            <w:right w:val="none" w:sz="0" w:space="0" w:color="auto"/>
          </w:divBdr>
        </w:div>
        <w:div w:id="1830095792">
          <w:marLeft w:val="0"/>
          <w:marRight w:val="0"/>
          <w:marTop w:val="0"/>
          <w:marBottom w:val="0"/>
          <w:divBdr>
            <w:top w:val="none" w:sz="0" w:space="0" w:color="auto"/>
            <w:left w:val="none" w:sz="0" w:space="0" w:color="auto"/>
            <w:bottom w:val="none" w:sz="0" w:space="0" w:color="auto"/>
            <w:right w:val="none" w:sz="0" w:space="0" w:color="auto"/>
          </w:divBdr>
        </w:div>
        <w:div w:id="1505050579">
          <w:marLeft w:val="0"/>
          <w:marRight w:val="0"/>
          <w:marTop w:val="0"/>
          <w:marBottom w:val="0"/>
          <w:divBdr>
            <w:top w:val="none" w:sz="0" w:space="0" w:color="auto"/>
            <w:left w:val="none" w:sz="0" w:space="0" w:color="auto"/>
            <w:bottom w:val="none" w:sz="0" w:space="0" w:color="auto"/>
            <w:right w:val="none" w:sz="0" w:space="0" w:color="auto"/>
          </w:divBdr>
        </w:div>
        <w:div w:id="262307329">
          <w:marLeft w:val="0"/>
          <w:marRight w:val="0"/>
          <w:marTop w:val="0"/>
          <w:marBottom w:val="0"/>
          <w:divBdr>
            <w:top w:val="none" w:sz="0" w:space="0" w:color="auto"/>
            <w:left w:val="none" w:sz="0" w:space="0" w:color="auto"/>
            <w:bottom w:val="none" w:sz="0" w:space="0" w:color="auto"/>
            <w:right w:val="none" w:sz="0" w:space="0" w:color="auto"/>
          </w:divBdr>
        </w:div>
        <w:div w:id="476185691">
          <w:marLeft w:val="0"/>
          <w:marRight w:val="0"/>
          <w:marTop w:val="0"/>
          <w:marBottom w:val="0"/>
          <w:divBdr>
            <w:top w:val="none" w:sz="0" w:space="0" w:color="auto"/>
            <w:left w:val="none" w:sz="0" w:space="0" w:color="auto"/>
            <w:bottom w:val="none" w:sz="0" w:space="0" w:color="auto"/>
            <w:right w:val="none" w:sz="0" w:space="0" w:color="auto"/>
          </w:divBdr>
        </w:div>
        <w:div w:id="1412041095">
          <w:marLeft w:val="0"/>
          <w:marRight w:val="0"/>
          <w:marTop w:val="0"/>
          <w:marBottom w:val="0"/>
          <w:divBdr>
            <w:top w:val="none" w:sz="0" w:space="0" w:color="auto"/>
            <w:left w:val="none" w:sz="0" w:space="0" w:color="auto"/>
            <w:bottom w:val="none" w:sz="0" w:space="0" w:color="auto"/>
            <w:right w:val="none" w:sz="0" w:space="0" w:color="auto"/>
          </w:divBdr>
        </w:div>
        <w:div w:id="1919552006">
          <w:marLeft w:val="0"/>
          <w:marRight w:val="0"/>
          <w:marTop w:val="0"/>
          <w:marBottom w:val="0"/>
          <w:divBdr>
            <w:top w:val="none" w:sz="0" w:space="0" w:color="auto"/>
            <w:left w:val="none" w:sz="0" w:space="0" w:color="auto"/>
            <w:bottom w:val="none" w:sz="0" w:space="0" w:color="auto"/>
            <w:right w:val="none" w:sz="0" w:space="0" w:color="auto"/>
          </w:divBdr>
        </w:div>
        <w:div w:id="595135686">
          <w:marLeft w:val="0"/>
          <w:marRight w:val="0"/>
          <w:marTop w:val="0"/>
          <w:marBottom w:val="0"/>
          <w:divBdr>
            <w:top w:val="none" w:sz="0" w:space="0" w:color="auto"/>
            <w:left w:val="none" w:sz="0" w:space="0" w:color="auto"/>
            <w:bottom w:val="none" w:sz="0" w:space="0" w:color="auto"/>
            <w:right w:val="none" w:sz="0" w:space="0" w:color="auto"/>
          </w:divBdr>
        </w:div>
        <w:div w:id="256713736">
          <w:marLeft w:val="0"/>
          <w:marRight w:val="0"/>
          <w:marTop w:val="0"/>
          <w:marBottom w:val="0"/>
          <w:divBdr>
            <w:top w:val="none" w:sz="0" w:space="0" w:color="auto"/>
            <w:left w:val="none" w:sz="0" w:space="0" w:color="auto"/>
            <w:bottom w:val="none" w:sz="0" w:space="0" w:color="auto"/>
            <w:right w:val="none" w:sz="0" w:space="0" w:color="auto"/>
          </w:divBdr>
        </w:div>
        <w:div w:id="1036320913">
          <w:marLeft w:val="0"/>
          <w:marRight w:val="0"/>
          <w:marTop w:val="0"/>
          <w:marBottom w:val="0"/>
          <w:divBdr>
            <w:top w:val="none" w:sz="0" w:space="0" w:color="auto"/>
            <w:left w:val="none" w:sz="0" w:space="0" w:color="auto"/>
            <w:bottom w:val="none" w:sz="0" w:space="0" w:color="auto"/>
            <w:right w:val="none" w:sz="0" w:space="0" w:color="auto"/>
          </w:divBdr>
        </w:div>
        <w:div w:id="492836050">
          <w:marLeft w:val="0"/>
          <w:marRight w:val="0"/>
          <w:marTop w:val="0"/>
          <w:marBottom w:val="0"/>
          <w:divBdr>
            <w:top w:val="none" w:sz="0" w:space="0" w:color="auto"/>
            <w:left w:val="none" w:sz="0" w:space="0" w:color="auto"/>
            <w:bottom w:val="none" w:sz="0" w:space="0" w:color="auto"/>
            <w:right w:val="none" w:sz="0" w:space="0" w:color="auto"/>
          </w:divBdr>
        </w:div>
        <w:div w:id="571042956">
          <w:marLeft w:val="0"/>
          <w:marRight w:val="0"/>
          <w:marTop w:val="0"/>
          <w:marBottom w:val="0"/>
          <w:divBdr>
            <w:top w:val="none" w:sz="0" w:space="0" w:color="auto"/>
            <w:left w:val="none" w:sz="0" w:space="0" w:color="auto"/>
            <w:bottom w:val="none" w:sz="0" w:space="0" w:color="auto"/>
            <w:right w:val="none" w:sz="0" w:space="0" w:color="auto"/>
          </w:divBdr>
        </w:div>
        <w:div w:id="787355352">
          <w:marLeft w:val="0"/>
          <w:marRight w:val="0"/>
          <w:marTop w:val="0"/>
          <w:marBottom w:val="0"/>
          <w:divBdr>
            <w:top w:val="none" w:sz="0" w:space="0" w:color="auto"/>
            <w:left w:val="none" w:sz="0" w:space="0" w:color="auto"/>
            <w:bottom w:val="none" w:sz="0" w:space="0" w:color="auto"/>
            <w:right w:val="none" w:sz="0" w:space="0" w:color="auto"/>
          </w:divBdr>
        </w:div>
        <w:div w:id="1145124722">
          <w:marLeft w:val="0"/>
          <w:marRight w:val="0"/>
          <w:marTop w:val="0"/>
          <w:marBottom w:val="0"/>
          <w:divBdr>
            <w:top w:val="none" w:sz="0" w:space="0" w:color="auto"/>
            <w:left w:val="none" w:sz="0" w:space="0" w:color="auto"/>
            <w:bottom w:val="none" w:sz="0" w:space="0" w:color="auto"/>
            <w:right w:val="none" w:sz="0" w:space="0" w:color="auto"/>
          </w:divBdr>
        </w:div>
        <w:div w:id="499470362">
          <w:marLeft w:val="0"/>
          <w:marRight w:val="0"/>
          <w:marTop w:val="0"/>
          <w:marBottom w:val="0"/>
          <w:divBdr>
            <w:top w:val="none" w:sz="0" w:space="0" w:color="auto"/>
            <w:left w:val="none" w:sz="0" w:space="0" w:color="auto"/>
            <w:bottom w:val="none" w:sz="0" w:space="0" w:color="auto"/>
            <w:right w:val="none" w:sz="0" w:space="0" w:color="auto"/>
          </w:divBdr>
        </w:div>
        <w:div w:id="418984181">
          <w:marLeft w:val="0"/>
          <w:marRight w:val="0"/>
          <w:marTop w:val="0"/>
          <w:marBottom w:val="0"/>
          <w:divBdr>
            <w:top w:val="none" w:sz="0" w:space="0" w:color="auto"/>
            <w:left w:val="none" w:sz="0" w:space="0" w:color="auto"/>
            <w:bottom w:val="none" w:sz="0" w:space="0" w:color="auto"/>
            <w:right w:val="none" w:sz="0" w:space="0" w:color="auto"/>
          </w:divBdr>
        </w:div>
        <w:div w:id="555701911">
          <w:marLeft w:val="0"/>
          <w:marRight w:val="0"/>
          <w:marTop w:val="0"/>
          <w:marBottom w:val="0"/>
          <w:divBdr>
            <w:top w:val="none" w:sz="0" w:space="0" w:color="auto"/>
            <w:left w:val="none" w:sz="0" w:space="0" w:color="auto"/>
            <w:bottom w:val="none" w:sz="0" w:space="0" w:color="auto"/>
            <w:right w:val="none" w:sz="0" w:space="0" w:color="auto"/>
          </w:divBdr>
        </w:div>
        <w:div w:id="1614482980">
          <w:marLeft w:val="0"/>
          <w:marRight w:val="0"/>
          <w:marTop w:val="0"/>
          <w:marBottom w:val="0"/>
          <w:divBdr>
            <w:top w:val="none" w:sz="0" w:space="0" w:color="auto"/>
            <w:left w:val="none" w:sz="0" w:space="0" w:color="auto"/>
            <w:bottom w:val="none" w:sz="0" w:space="0" w:color="auto"/>
            <w:right w:val="none" w:sz="0" w:space="0" w:color="auto"/>
          </w:divBdr>
        </w:div>
        <w:div w:id="107046786">
          <w:marLeft w:val="0"/>
          <w:marRight w:val="0"/>
          <w:marTop w:val="0"/>
          <w:marBottom w:val="0"/>
          <w:divBdr>
            <w:top w:val="none" w:sz="0" w:space="0" w:color="auto"/>
            <w:left w:val="none" w:sz="0" w:space="0" w:color="auto"/>
            <w:bottom w:val="none" w:sz="0" w:space="0" w:color="auto"/>
            <w:right w:val="none" w:sz="0" w:space="0" w:color="auto"/>
          </w:divBdr>
        </w:div>
      </w:divsChild>
    </w:div>
    <w:div w:id="132673172">
      <w:bodyDiv w:val="1"/>
      <w:marLeft w:val="0"/>
      <w:marRight w:val="0"/>
      <w:marTop w:val="0"/>
      <w:marBottom w:val="0"/>
      <w:divBdr>
        <w:top w:val="none" w:sz="0" w:space="0" w:color="auto"/>
        <w:left w:val="none" w:sz="0" w:space="0" w:color="auto"/>
        <w:bottom w:val="none" w:sz="0" w:space="0" w:color="auto"/>
        <w:right w:val="none" w:sz="0" w:space="0" w:color="auto"/>
      </w:divBdr>
      <w:divsChild>
        <w:div w:id="1862738353">
          <w:marLeft w:val="0"/>
          <w:marRight w:val="0"/>
          <w:marTop w:val="0"/>
          <w:marBottom w:val="0"/>
          <w:divBdr>
            <w:top w:val="none" w:sz="0" w:space="0" w:color="auto"/>
            <w:left w:val="none" w:sz="0" w:space="0" w:color="auto"/>
            <w:bottom w:val="none" w:sz="0" w:space="0" w:color="auto"/>
            <w:right w:val="none" w:sz="0" w:space="0" w:color="auto"/>
          </w:divBdr>
        </w:div>
        <w:div w:id="666633155">
          <w:marLeft w:val="0"/>
          <w:marRight w:val="0"/>
          <w:marTop w:val="0"/>
          <w:marBottom w:val="0"/>
          <w:divBdr>
            <w:top w:val="none" w:sz="0" w:space="0" w:color="auto"/>
            <w:left w:val="none" w:sz="0" w:space="0" w:color="auto"/>
            <w:bottom w:val="none" w:sz="0" w:space="0" w:color="auto"/>
            <w:right w:val="none" w:sz="0" w:space="0" w:color="auto"/>
          </w:divBdr>
        </w:div>
        <w:div w:id="1303314447">
          <w:marLeft w:val="0"/>
          <w:marRight w:val="0"/>
          <w:marTop w:val="0"/>
          <w:marBottom w:val="0"/>
          <w:divBdr>
            <w:top w:val="none" w:sz="0" w:space="0" w:color="auto"/>
            <w:left w:val="none" w:sz="0" w:space="0" w:color="auto"/>
            <w:bottom w:val="none" w:sz="0" w:space="0" w:color="auto"/>
            <w:right w:val="none" w:sz="0" w:space="0" w:color="auto"/>
          </w:divBdr>
        </w:div>
        <w:div w:id="1014848032">
          <w:marLeft w:val="0"/>
          <w:marRight w:val="0"/>
          <w:marTop w:val="0"/>
          <w:marBottom w:val="0"/>
          <w:divBdr>
            <w:top w:val="none" w:sz="0" w:space="0" w:color="auto"/>
            <w:left w:val="none" w:sz="0" w:space="0" w:color="auto"/>
            <w:bottom w:val="none" w:sz="0" w:space="0" w:color="auto"/>
            <w:right w:val="none" w:sz="0" w:space="0" w:color="auto"/>
          </w:divBdr>
        </w:div>
        <w:div w:id="826239808">
          <w:marLeft w:val="0"/>
          <w:marRight w:val="0"/>
          <w:marTop w:val="0"/>
          <w:marBottom w:val="0"/>
          <w:divBdr>
            <w:top w:val="none" w:sz="0" w:space="0" w:color="auto"/>
            <w:left w:val="none" w:sz="0" w:space="0" w:color="auto"/>
            <w:bottom w:val="none" w:sz="0" w:space="0" w:color="auto"/>
            <w:right w:val="none" w:sz="0" w:space="0" w:color="auto"/>
          </w:divBdr>
        </w:div>
        <w:div w:id="2023433615">
          <w:marLeft w:val="0"/>
          <w:marRight w:val="0"/>
          <w:marTop w:val="0"/>
          <w:marBottom w:val="0"/>
          <w:divBdr>
            <w:top w:val="none" w:sz="0" w:space="0" w:color="auto"/>
            <w:left w:val="none" w:sz="0" w:space="0" w:color="auto"/>
            <w:bottom w:val="none" w:sz="0" w:space="0" w:color="auto"/>
            <w:right w:val="none" w:sz="0" w:space="0" w:color="auto"/>
          </w:divBdr>
        </w:div>
        <w:div w:id="506939889">
          <w:marLeft w:val="0"/>
          <w:marRight w:val="0"/>
          <w:marTop w:val="0"/>
          <w:marBottom w:val="0"/>
          <w:divBdr>
            <w:top w:val="none" w:sz="0" w:space="0" w:color="auto"/>
            <w:left w:val="none" w:sz="0" w:space="0" w:color="auto"/>
            <w:bottom w:val="none" w:sz="0" w:space="0" w:color="auto"/>
            <w:right w:val="none" w:sz="0" w:space="0" w:color="auto"/>
          </w:divBdr>
        </w:div>
        <w:div w:id="2017884294">
          <w:marLeft w:val="0"/>
          <w:marRight w:val="0"/>
          <w:marTop w:val="0"/>
          <w:marBottom w:val="0"/>
          <w:divBdr>
            <w:top w:val="none" w:sz="0" w:space="0" w:color="auto"/>
            <w:left w:val="none" w:sz="0" w:space="0" w:color="auto"/>
            <w:bottom w:val="none" w:sz="0" w:space="0" w:color="auto"/>
            <w:right w:val="none" w:sz="0" w:space="0" w:color="auto"/>
          </w:divBdr>
        </w:div>
        <w:div w:id="1808546440">
          <w:marLeft w:val="0"/>
          <w:marRight w:val="0"/>
          <w:marTop w:val="0"/>
          <w:marBottom w:val="0"/>
          <w:divBdr>
            <w:top w:val="none" w:sz="0" w:space="0" w:color="auto"/>
            <w:left w:val="none" w:sz="0" w:space="0" w:color="auto"/>
            <w:bottom w:val="none" w:sz="0" w:space="0" w:color="auto"/>
            <w:right w:val="none" w:sz="0" w:space="0" w:color="auto"/>
          </w:divBdr>
        </w:div>
        <w:div w:id="25106777">
          <w:marLeft w:val="0"/>
          <w:marRight w:val="0"/>
          <w:marTop w:val="0"/>
          <w:marBottom w:val="0"/>
          <w:divBdr>
            <w:top w:val="none" w:sz="0" w:space="0" w:color="auto"/>
            <w:left w:val="none" w:sz="0" w:space="0" w:color="auto"/>
            <w:bottom w:val="none" w:sz="0" w:space="0" w:color="auto"/>
            <w:right w:val="none" w:sz="0" w:space="0" w:color="auto"/>
          </w:divBdr>
        </w:div>
        <w:div w:id="173804262">
          <w:marLeft w:val="0"/>
          <w:marRight w:val="0"/>
          <w:marTop w:val="0"/>
          <w:marBottom w:val="0"/>
          <w:divBdr>
            <w:top w:val="none" w:sz="0" w:space="0" w:color="auto"/>
            <w:left w:val="none" w:sz="0" w:space="0" w:color="auto"/>
            <w:bottom w:val="none" w:sz="0" w:space="0" w:color="auto"/>
            <w:right w:val="none" w:sz="0" w:space="0" w:color="auto"/>
          </w:divBdr>
        </w:div>
        <w:div w:id="1100956100">
          <w:marLeft w:val="0"/>
          <w:marRight w:val="0"/>
          <w:marTop w:val="0"/>
          <w:marBottom w:val="0"/>
          <w:divBdr>
            <w:top w:val="none" w:sz="0" w:space="0" w:color="auto"/>
            <w:left w:val="none" w:sz="0" w:space="0" w:color="auto"/>
            <w:bottom w:val="none" w:sz="0" w:space="0" w:color="auto"/>
            <w:right w:val="none" w:sz="0" w:space="0" w:color="auto"/>
          </w:divBdr>
        </w:div>
        <w:div w:id="149249526">
          <w:marLeft w:val="0"/>
          <w:marRight w:val="0"/>
          <w:marTop w:val="0"/>
          <w:marBottom w:val="0"/>
          <w:divBdr>
            <w:top w:val="none" w:sz="0" w:space="0" w:color="auto"/>
            <w:left w:val="none" w:sz="0" w:space="0" w:color="auto"/>
            <w:bottom w:val="none" w:sz="0" w:space="0" w:color="auto"/>
            <w:right w:val="none" w:sz="0" w:space="0" w:color="auto"/>
          </w:divBdr>
        </w:div>
        <w:div w:id="211037353">
          <w:marLeft w:val="0"/>
          <w:marRight w:val="0"/>
          <w:marTop w:val="0"/>
          <w:marBottom w:val="0"/>
          <w:divBdr>
            <w:top w:val="none" w:sz="0" w:space="0" w:color="auto"/>
            <w:left w:val="none" w:sz="0" w:space="0" w:color="auto"/>
            <w:bottom w:val="none" w:sz="0" w:space="0" w:color="auto"/>
            <w:right w:val="none" w:sz="0" w:space="0" w:color="auto"/>
          </w:divBdr>
        </w:div>
        <w:div w:id="1675960566">
          <w:marLeft w:val="0"/>
          <w:marRight w:val="0"/>
          <w:marTop w:val="0"/>
          <w:marBottom w:val="0"/>
          <w:divBdr>
            <w:top w:val="none" w:sz="0" w:space="0" w:color="auto"/>
            <w:left w:val="none" w:sz="0" w:space="0" w:color="auto"/>
            <w:bottom w:val="none" w:sz="0" w:space="0" w:color="auto"/>
            <w:right w:val="none" w:sz="0" w:space="0" w:color="auto"/>
          </w:divBdr>
        </w:div>
        <w:div w:id="59132335">
          <w:marLeft w:val="0"/>
          <w:marRight w:val="0"/>
          <w:marTop w:val="0"/>
          <w:marBottom w:val="0"/>
          <w:divBdr>
            <w:top w:val="none" w:sz="0" w:space="0" w:color="auto"/>
            <w:left w:val="none" w:sz="0" w:space="0" w:color="auto"/>
            <w:bottom w:val="none" w:sz="0" w:space="0" w:color="auto"/>
            <w:right w:val="none" w:sz="0" w:space="0" w:color="auto"/>
          </w:divBdr>
        </w:div>
        <w:div w:id="1875649858">
          <w:marLeft w:val="0"/>
          <w:marRight w:val="0"/>
          <w:marTop w:val="0"/>
          <w:marBottom w:val="0"/>
          <w:divBdr>
            <w:top w:val="none" w:sz="0" w:space="0" w:color="auto"/>
            <w:left w:val="none" w:sz="0" w:space="0" w:color="auto"/>
            <w:bottom w:val="none" w:sz="0" w:space="0" w:color="auto"/>
            <w:right w:val="none" w:sz="0" w:space="0" w:color="auto"/>
          </w:divBdr>
        </w:div>
        <w:div w:id="104540997">
          <w:marLeft w:val="0"/>
          <w:marRight w:val="0"/>
          <w:marTop w:val="0"/>
          <w:marBottom w:val="0"/>
          <w:divBdr>
            <w:top w:val="none" w:sz="0" w:space="0" w:color="auto"/>
            <w:left w:val="none" w:sz="0" w:space="0" w:color="auto"/>
            <w:bottom w:val="none" w:sz="0" w:space="0" w:color="auto"/>
            <w:right w:val="none" w:sz="0" w:space="0" w:color="auto"/>
          </w:divBdr>
        </w:div>
        <w:div w:id="89737218">
          <w:marLeft w:val="0"/>
          <w:marRight w:val="0"/>
          <w:marTop w:val="0"/>
          <w:marBottom w:val="0"/>
          <w:divBdr>
            <w:top w:val="none" w:sz="0" w:space="0" w:color="auto"/>
            <w:left w:val="none" w:sz="0" w:space="0" w:color="auto"/>
            <w:bottom w:val="none" w:sz="0" w:space="0" w:color="auto"/>
            <w:right w:val="none" w:sz="0" w:space="0" w:color="auto"/>
          </w:divBdr>
        </w:div>
        <w:div w:id="988944292">
          <w:marLeft w:val="0"/>
          <w:marRight w:val="0"/>
          <w:marTop w:val="0"/>
          <w:marBottom w:val="0"/>
          <w:divBdr>
            <w:top w:val="none" w:sz="0" w:space="0" w:color="auto"/>
            <w:left w:val="none" w:sz="0" w:space="0" w:color="auto"/>
            <w:bottom w:val="none" w:sz="0" w:space="0" w:color="auto"/>
            <w:right w:val="none" w:sz="0" w:space="0" w:color="auto"/>
          </w:divBdr>
        </w:div>
      </w:divsChild>
    </w:div>
    <w:div w:id="303048641">
      <w:bodyDiv w:val="1"/>
      <w:marLeft w:val="0"/>
      <w:marRight w:val="0"/>
      <w:marTop w:val="0"/>
      <w:marBottom w:val="0"/>
      <w:divBdr>
        <w:top w:val="none" w:sz="0" w:space="0" w:color="auto"/>
        <w:left w:val="none" w:sz="0" w:space="0" w:color="auto"/>
        <w:bottom w:val="none" w:sz="0" w:space="0" w:color="auto"/>
        <w:right w:val="none" w:sz="0" w:space="0" w:color="auto"/>
      </w:divBdr>
      <w:divsChild>
        <w:div w:id="1283458867">
          <w:marLeft w:val="0"/>
          <w:marRight w:val="0"/>
          <w:marTop w:val="0"/>
          <w:marBottom w:val="0"/>
          <w:divBdr>
            <w:top w:val="none" w:sz="0" w:space="0" w:color="auto"/>
            <w:left w:val="none" w:sz="0" w:space="0" w:color="auto"/>
            <w:bottom w:val="none" w:sz="0" w:space="0" w:color="auto"/>
            <w:right w:val="none" w:sz="0" w:space="0" w:color="auto"/>
          </w:divBdr>
          <w:divsChild>
            <w:div w:id="582373143">
              <w:marLeft w:val="0"/>
              <w:marRight w:val="0"/>
              <w:marTop w:val="0"/>
              <w:marBottom w:val="0"/>
              <w:divBdr>
                <w:top w:val="none" w:sz="0" w:space="0" w:color="auto"/>
                <w:left w:val="none" w:sz="0" w:space="0" w:color="auto"/>
                <w:bottom w:val="none" w:sz="0" w:space="0" w:color="auto"/>
                <w:right w:val="none" w:sz="0" w:space="0" w:color="auto"/>
              </w:divBdr>
            </w:div>
            <w:div w:id="1069958261">
              <w:marLeft w:val="0"/>
              <w:marRight w:val="0"/>
              <w:marTop w:val="0"/>
              <w:marBottom w:val="0"/>
              <w:divBdr>
                <w:top w:val="none" w:sz="0" w:space="0" w:color="auto"/>
                <w:left w:val="none" w:sz="0" w:space="0" w:color="auto"/>
                <w:bottom w:val="none" w:sz="0" w:space="0" w:color="auto"/>
                <w:right w:val="none" w:sz="0" w:space="0" w:color="auto"/>
              </w:divBdr>
            </w:div>
            <w:div w:id="1329140952">
              <w:marLeft w:val="0"/>
              <w:marRight w:val="0"/>
              <w:marTop w:val="0"/>
              <w:marBottom w:val="0"/>
              <w:divBdr>
                <w:top w:val="none" w:sz="0" w:space="0" w:color="auto"/>
                <w:left w:val="none" w:sz="0" w:space="0" w:color="auto"/>
                <w:bottom w:val="none" w:sz="0" w:space="0" w:color="auto"/>
                <w:right w:val="none" w:sz="0" w:space="0" w:color="auto"/>
              </w:divBdr>
            </w:div>
            <w:div w:id="664816885">
              <w:marLeft w:val="0"/>
              <w:marRight w:val="0"/>
              <w:marTop w:val="0"/>
              <w:marBottom w:val="0"/>
              <w:divBdr>
                <w:top w:val="none" w:sz="0" w:space="0" w:color="auto"/>
                <w:left w:val="none" w:sz="0" w:space="0" w:color="auto"/>
                <w:bottom w:val="none" w:sz="0" w:space="0" w:color="auto"/>
                <w:right w:val="none" w:sz="0" w:space="0" w:color="auto"/>
              </w:divBdr>
            </w:div>
            <w:div w:id="295717044">
              <w:marLeft w:val="0"/>
              <w:marRight w:val="0"/>
              <w:marTop w:val="0"/>
              <w:marBottom w:val="0"/>
              <w:divBdr>
                <w:top w:val="none" w:sz="0" w:space="0" w:color="auto"/>
                <w:left w:val="none" w:sz="0" w:space="0" w:color="auto"/>
                <w:bottom w:val="none" w:sz="0" w:space="0" w:color="auto"/>
                <w:right w:val="none" w:sz="0" w:space="0" w:color="auto"/>
              </w:divBdr>
            </w:div>
          </w:divsChild>
        </w:div>
        <w:div w:id="1359357528">
          <w:marLeft w:val="0"/>
          <w:marRight w:val="0"/>
          <w:marTop w:val="0"/>
          <w:marBottom w:val="0"/>
          <w:divBdr>
            <w:top w:val="none" w:sz="0" w:space="0" w:color="auto"/>
            <w:left w:val="none" w:sz="0" w:space="0" w:color="auto"/>
            <w:bottom w:val="none" w:sz="0" w:space="0" w:color="auto"/>
            <w:right w:val="none" w:sz="0" w:space="0" w:color="auto"/>
          </w:divBdr>
          <w:divsChild>
            <w:div w:id="2102096858">
              <w:marLeft w:val="0"/>
              <w:marRight w:val="0"/>
              <w:marTop w:val="0"/>
              <w:marBottom w:val="0"/>
              <w:divBdr>
                <w:top w:val="none" w:sz="0" w:space="0" w:color="auto"/>
                <w:left w:val="none" w:sz="0" w:space="0" w:color="auto"/>
                <w:bottom w:val="none" w:sz="0" w:space="0" w:color="auto"/>
                <w:right w:val="none" w:sz="0" w:space="0" w:color="auto"/>
              </w:divBdr>
            </w:div>
            <w:div w:id="1373767787">
              <w:marLeft w:val="0"/>
              <w:marRight w:val="0"/>
              <w:marTop w:val="0"/>
              <w:marBottom w:val="0"/>
              <w:divBdr>
                <w:top w:val="none" w:sz="0" w:space="0" w:color="auto"/>
                <w:left w:val="none" w:sz="0" w:space="0" w:color="auto"/>
                <w:bottom w:val="none" w:sz="0" w:space="0" w:color="auto"/>
                <w:right w:val="none" w:sz="0" w:space="0" w:color="auto"/>
              </w:divBdr>
            </w:div>
            <w:div w:id="1577746105">
              <w:marLeft w:val="0"/>
              <w:marRight w:val="0"/>
              <w:marTop w:val="0"/>
              <w:marBottom w:val="0"/>
              <w:divBdr>
                <w:top w:val="none" w:sz="0" w:space="0" w:color="auto"/>
                <w:left w:val="none" w:sz="0" w:space="0" w:color="auto"/>
                <w:bottom w:val="none" w:sz="0" w:space="0" w:color="auto"/>
                <w:right w:val="none" w:sz="0" w:space="0" w:color="auto"/>
              </w:divBdr>
            </w:div>
            <w:div w:id="1044602770">
              <w:marLeft w:val="0"/>
              <w:marRight w:val="0"/>
              <w:marTop w:val="0"/>
              <w:marBottom w:val="0"/>
              <w:divBdr>
                <w:top w:val="none" w:sz="0" w:space="0" w:color="auto"/>
                <w:left w:val="none" w:sz="0" w:space="0" w:color="auto"/>
                <w:bottom w:val="none" w:sz="0" w:space="0" w:color="auto"/>
                <w:right w:val="none" w:sz="0" w:space="0" w:color="auto"/>
              </w:divBdr>
            </w:div>
            <w:div w:id="317199493">
              <w:marLeft w:val="0"/>
              <w:marRight w:val="0"/>
              <w:marTop w:val="0"/>
              <w:marBottom w:val="0"/>
              <w:divBdr>
                <w:top w:val="none" w:sz="0" w:space="0" w:color="auto"/>
                <w:left w:val="none" w:sz="0" w:space="0" w:color="auto"/>
                <w:bottom w:val="none" w:sz="0" w:space="0" w:color="auto"/>
                <w:right w:val="none" w:sz="0" w:space="0" w:color="auto"/>
              </w:divBdr>
            </w:div>
            <w:div w:id="2006544575">
              <w:marLeft w:val="0"/>
              <w:marRight w:val="0"/>
              <w:marTop w:val="0"/>
              <w:marBottom w:val="0"/>
              <w:divBdr>
                <w:top w:val="none" w:sz="0" w:space="0" w:color="auto"/>
                <w:left w:val="none" w:sz="0" w:space="0" w:color="auto"/>
                <w:bottom w:val="none" w:sz="0" w:space="0" w:color="auto"/>
                <w:right w:val="none" w:sz="0" w:space="0" w:color="auto"/>
              </w:divBdr>
            </w:div>
            <w:div w:id="1287010606">
              <w:marLeft w:val="0"/>
              <w:marRight w:val="0"/>
              <w:marTop w:val="0"/>
              <w:marBottom w:val="0"/>
              <w:divBdr>
                <w:top w:val="none" w:sz="0" w:space="0" w:color="auto"/>
                <w:left w:val="none" w:sz="0" w:space="0" w:color="auto"/>
                <w:bottom w:val="none" w:sz="0" w:space="0" w:color="auto"/>
                <w:right w:val="none" w:sz="0" w:space="0" w:color="auto"/>
              </w:divBdr>
            </w:div>
            <w:div w:id="549653654">
              <w:marLeft w:val="0"/>
              <w:marRight w:val="0"/>
              <w:marTop w:val="0"/>
              <w:marBottom w:val="0"/>
              <w:divBdr>
                <w:top w:val="none" w:sz="0" w:space="0" w:color="auto"/>
                <w:left w:val="none" w:sz="0" w:space="0" w:color="auto"/>
                <w:bottom w:val="none" w:sz="0" w:space="0" w:color="auto"/>
                <w:right w:val="none" w:sz="0" w:space="0" w:color="auto"/>
              </w:divBdr>
            </w:div>
            <w:div w:id="1225331660">
              <w:marLeft w:val="0"/>
              <w:marRight w:val="0"/>
              <w:marTop w:val="0"/>
              <w:marBottom w:val="0"/>
              <w:divBdr>
                <w:top w:val="none" w:sz="0" w:space="0" w:color="auto"/>
                <w:left w:val="none" w:sz="0" w:space="0" w:color="auto"/>
                <w:bottom w:val="none" w:sz="0" w:space="0" w:color="auto"/>
                <w:right w:val="none" w:sz="0" w:space="0" w:color="auto"/>
              </w:divBdr>
            </w:div>
            <w:div w:id="1990358775">
              <w:marLeft w:val="0"/>
              <w:marRight w:val="0"/>
              <w:marTop w:val="0"/>
              <w:marBottom w:val="0"/>
              <w:divBdr>
                <w:top w:val="none" w:sz="0" w:space="0" w:color="auto"/>
                <w:left w:val="none" w:sz="0" w:space="0" w:color="auto"/>
                <w:bottom w:val="none" w:sz="0" w:space="0" w:color="auto"/>
                <w:right w:val="none" w:sz="0" w:space="0" w:color="auto"/>
              </w:divBdr>
            </w:div>
            <w:div w:id="1042905024">
              <w:marLeft w:val="0"/>
              <w:marRight w:val="0"/>
              <w:marTop w:val="0"/>
              <w:marBottom w:val="0"/>
              <w:divBdr>
                <w:top w:val="none" w:sz="0" w:space="0" w:color="auto"/>
                <w:left w:val="none" w:sz="0" w:space="0" w:color="auto"/>
                <w:bottom w:val="none" w:sz="0" w:space="0" w:color="auto"/>
                <w:right w:val="none" w:sz="0" w:space="0" w:color="auto"/>
              </w:divBdr>
            </w:div>
            <w:div w:id="1029523573">
              <w:marLeft w:val="0"/>
              <w:marRight w:val="0"/>
              <w:marTop w:val="0"/>
              <w:marBottom w:val="0"/>
              <w:divBdr>
                <w:top w:val="none" w:sz="0" w:space="0" w:color="auto"/>
                <w:left w:val="none" w:sz="0" w:space="0" w:color="auto"/>
                <w:bottom w:val="none" w:sz="0" w:space="0" w:color="auto"/>
                <w:right w:val="none" w:sz="0" w:space="0" w:color="auto"/>
              </w:divBdr>
            </w:div>
            <w:div w:id="1224869775">
              <w:marLeft w:val="0"/>
              <w:marRight w:val="0"/>
              <w:marTop w:val="0"/>
              <w:marBottom w:val="0"/>
              <w:divBdr>
                <w:top w:val="none" w:sz="0" w:space="0" w:color="auto"/>
                <w:left w:val="none" w:sz="0" w:space="0" w:color="auto"/>
                <w:bottom w:val="none" w:sz="0" w:space="0" w:color="auto"/>
                <w:right w:val="none" w:sz="0" w:space="0" w:color="auto"/>
              </w:divBdr>
            </w:div>
            <w:div w:id="2112966097">
              <w:marLeft w:val="0"/>
              <w:marRight w:val="0"/>
              <w:marTop w:val="0"/>
              <w:marBottom w:val="0"/>
              <w:divBdr>
                <w:top w:val="none" w:sz="0" w:space="0" w:color="auto"/>
                <w:left w:val="none" w:sz="0" w:space="0" w:color="auto"/>
                <w:bottom w:val="none" w:sz="0" w:space="0" w:color="auto"/>
                <w:right w:val="none" w:sz="0" w:space="0" w:color="auto"/>
              </w:divBdr>
            </w:div>
            <w:div w:id="538978086">
              <w:marLeft w:val="0"/>
              <w:marRight w:val="0"/>
              <w:marTop w:val="0"/>
              <w:marBottom w:val="0"/>
              <w:divBdr>
                <w:top w:val="none" w:sz="0" w:space="0" w:color="auto"/>
                <w:left w:val="none" w:sz="0" w:space="0" w:color="auto"/>
                <w:bottom w:val="none" w:sz="0" w:space="0" w:color="auto"/>
                <w:right w:val="none" w:sz="0" w:space="0" w:color="auto"/>
              </w:divBdr>
            </w:div>
            <w:div w:id="119350610">
              <w:marLeft w:val="0"/>
              <w:marRight w:val="0"/>
              <w:marTop w:val="0"/>
              <w:marBottom w:val="0"/>
              <w:divBdr>
                <w:top w:val="none" w:sz="0" w:space="0" w:color="auto"/>
                <w:left w:val="none" w:sz="0" w:space="0" w:color="auto"/>
                <w:bottom w:val="none" w:sz="0" w:space="0" w:color="auto"/>
                <w:right w:val="none" w:sz="0" w:space="0" w:color="auto"/>
              </w:divBdr>
            </w:div>
            <w:div w:id="907348347">
              <w:marLeft w:val="0"/>
              <w:marRight w:val="0"/>
              <w:marTop w:val="0"/>
              <w:marBottom w:val="0"/>
              <w:divBdr>
                <w:top w:val="none" w:sz="0" w:space="0" w:color="auto"/>
                <w:left w:val="none" w:sz="0" w:space="0" w:color="auto"/>
                <w:bottom w:val="none" w:sz="0" w:space="0" w:color="auto"/>
                <w:right w:val="none" w:sz="0" w:space="0" w:color="auto"/>
              </w:divBdr>
            </w:div>
            <w:div w:id="7389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89724">
      <w:bodyDiv w:val="1"/>
      <w:marLeft w:val="0"/>
      <w:marRight w:val="0"/>
      <w:marTop w:val="0"/>
      <w:marBottom w:val="0"/>
      <w:divBdr>
        <w:top w:val="none" w:sz="0" w:space="0" w:color="auto"/>
        <w:left w:val="none" w:sz="0" w:space="0" w:color="auto"/>
        <w:bottom w:val="none" w:sz="0" w:space="0" w:color="auto"/>
        <w:right w:val="none" w:sz="0" w:space="0" w:color="auto"/>
      </w:divBdr>
      <w:divsChild>
        <w:div w:id="71778959">
          <w:marLeft w:val="0"/>
          <w:marRight w:val="0"/>
          <w:marTop w:val="0"/>
          <w:marBottom w:val="0"/>
          <w:divBdr>
            <w:top w:val="none" w:sz="0" w:space="0" w:color="auto"/>
            <w:left w:val="none" w:sz="0" w:space="0" w:color="auto"/>
            <w:bottom w:val="none" w:sz="0" w:space="0" w:color="auto"/>
            <w:right w:val="none" w:sz="0" w:space="0" w:color="auto"/>
          </w:divBdr>
          <w:divsChild>
            <w:div w:id="66001361">
              <w:marLeft w:val="0"/>
              <w:marRight w:val="0"/>
              <w:marTop w:val="0"/>
              <w:marBottom w:val="0"/>
              <w:divBdr>
                <w:top w:val="none" w:sz="0" w:space="0" w:color="auto"/>
                <w:left w:val="none" w:sz="0" w:space="0" w:color="auto"/>
                <w:bottom w:val="none" w:sz="0" w:space="0" w:color="auto"/>
                <w:right w:val="none" w:sz="0" w:space="0" w:color="auto"/>
              </w:divBdr>
            </w:div>
            <w:div w:id="98456547">
              <w:marLeft w:val="0"/>
              <w:marRight w:val="0"/>
              <w:marTop w:val="0"/>
              <w:marBottom w:val="0"/>
              <w:divBdr>
                <w:top w:val="none" w:sz="0" w:space="0" w:color="auto"/>
                <w:left w:val="none" w:sz="0" w:space="0" w:color="auto"/>
                <w:bottom w:val="none" w:sz="0" w:space="0" w:color="auto"/>
                <w:right w:val="none" w:sz="0" w:space="0" w:color="auto"/>
              </w:divBdr>
            </w:div>
            <w:div w:id="1062948341">
              <w:marLeft w:val="0"/>
              <w:marRight w:val="0"/>
              <w:marTop w:val="0"/>
              <w:marBottom w:val="0"/>
              <w:divBdr>
                <w:top w:val="none" w:sz="0" w:space="0" w:color="auto"/>
                <w:left w:val="none" w:sz="0" w:space="0" w:color="auto"/>
                <w:bottom w:val="none" w:sz="0" w:space="0" w:color="auto"/>
                <w:right w:val="none" w:sz="0" w:space="0" w:color="auto"/>
              </w:divBdr>
            </w:div>
            <w:div w:id="1239559837">
              <w:marLeft w:val="0"/>
              <w:marRight w:val="0"/>
              <w:marTop w:val="0"/>
              <w:marBottom w:val="0"/>
              <w:divBdr>
                <w:top w:val="none" w:sz="0" w:space="0" w:color="auto"/>
                <w:left w:val="none" w:sz="0" w:space="0" w:color="auto"/>
                <w:bottom w:val="none" w:sz="0" w:space="0" w:color="auto"/>
                <w:right w:val="none" w:sz="0" w:space="0" w:color="auto"/>
              </w:divBdr>
            </w:div>
            <w:div w:id="2063360783">
              <w:marLeft w:val="0"/>
              <w:marRight w:val="0"/>
              <w:marTop w:val="0"/>
              <w:marBottom w:val="0"/>
              <w:divBdr>
                <w:top w:val="none" w:sz="0" w:space="0" w:color="auto"/>
                <w:left w:val="none" w:sz="0" w:space="0" w:color="auto"/>
                <w:bottom w:val="none" w:sz="0" w:space="0" w:color="auto"/>
                <w:right w:val="none" w:sz="0" w:space="0" w:color="auto"/>
              </w:divBdr>
            </w:div>
            <w:div w:id="2092310756">
              <w:marLeft w:val="0"/>
              <w:marRight w:val="0"/>
              <w:marTop w:val="0"/>
              <w:marBottom w:val="0"/>
              <w:divBdr>
                <w:top w:val="none" w:sz="0" w:space="0" w:color="auto"/>
                <w:left w:val="none" w:sz="0" w:space="0" w:color="auto"/>
                <w:bottom w:val="none" w:sz="0" w:space="0" w:color="auto"/>
                <w:right w:val="none" w:sz="0" w:space="0" w:color="auto"/>
              </w:divBdr>
            </w:div>
            <w:div w:id="81920367">
              <w:marLeft w:val="0"/>
              <w:marRight w:val="0"/>
              <w:marTop w:val="0"/>
              <w:marBottom w:val="0"/>
              <w:divBdr>
                <w:top w:val="none" w:sz="0" w:space="0" w:color="auto"/>
                <w:left w:val="none" w:sz="0" w:space="0" w:color="auto"/>
                <w:bottom w:val="none" w:sz="0" w:space="0" w:color="auto"/>
                <w:right w:val="none" w:sz="0" w:space="0" w:color="auto"/>
              </w:divBdr>
            </w:div>
            <w:div w:id="71203191">
              <w:marLeft w:val="0"/>
              <w:marRight w:val="0"/>
              <w:marTop w:val="0"/>
              <w:marBottom w:val="0"/>
              <w:divBdr>
                <w:top w:val="none" w:sz="0" w:space="0" w:color="auto"/>
                <w:left w:val="none" w:sz="0" w:space="0" w:color="auto"/>
                <w:bottom w:val="none" w:sz="0" w:space="0" w:color="auto"/>
                <w:right w:val="none" w:sz="0" w:space="0" w:color="auto"/>
              </w:divBdr>
            </w:div>
            <w:div w:id="990597329">
              <w:marLeft w:val="0"/>
              <w:marRight w:val="0"/>
              <w:marTop w:val="0"/>
              <w:marBottom w:val="0"/>
              <w:divBdr>
                <w:top w:val="none" w:sz="0" w:space="0" w:color="auto"/>
                <w:left w:val="none" w:sz="0" w:space="0" w:color="auto"/>
                <w:bottom w:val="none" w:sz="0" w:space="0" w:color="auto"/>
                <w:right w:val="none" w:sz="0" w:space="0" w:color="auto"/>
              </w:divBdr>
            </w:div>
          </w:divsChild>
        </w:div>
        <w:div w:id="1851942847">
          <w:marLeft w:val="0"/>
          <w:marRight w:val="0"/>
          <w:marTop w:val="0"/>
          <w:marBottom w:val="0"/>
          <w:divBdr>
            <w:top w:val="none" w:sz="0" w:space="0" w:color="auto"/>
            <w:left w:val="none" w:sz="0" w:space="0" w:color="auto"/>
            <w:bottom w:val="none" w:sz="0" w:space="0" w:color="auto"/>
            <w:right w:val="none" w:sz="0" w:space="0" w:color="auto"/>
          </w:divBdr>
          <w:divsChild>
            <w:div w:id="144014067">
              <w:marLeft w:val="0"/>
              <w:marRight w:val="0"/>
              <w:marTop w:val="0"/>
              <w:marBottom w:val="0"/>
              <w:divBdr>
                <w:top w:val="none" w:sz="0" w:space="0" w:color="auto"/>
                <w:left w:val="none" w:sz="0" w:space="0" w:color="auto"/>
                <w:bottom w:val="none" w:sz="0" w:space="0" w:color="auto"/>
                <w:right w:val="none" w:sz="0" w:space="0" w:color="auto"/>
              </w:divBdr>
            </w:div>
            <w:div w:id="1742630491">
              <w:marLeft w:val="0"/>
              <w:marRight w:val="0"/>
              <w:marTop w:val="0"/>
              <w:marBottom w:val="0"/>
              <w:divBdr>
                <w:top w:val="none" w:sz="0" w:space="0" w:color="auto"/>
                <w:left w:val="none" w:sz="0" w:space="0" w:color="auto"/>
                <w:bottom w:val="none" w:sz="0" w:space="0" w:color="auto"/>
                <w:right w:val="none" w:sz="0" w:space="0" w:color="auto"/>
              </w:divBdr>
            </w:div>
            <w:div w:id="2146728791">
              <w:marLeft w:val="0"/>
              <w:marRight w:val="0"/>
              <w:marTop w:val="0"/>
              <w:marBottom w:val="0"/>
              <w:divBdr>
                <w:top w:val="none" w:sz="0" w:space="0" w:color="auto"/>
                <w:left w:val="none" w:sz="0" w:space="0" w:color="auto"/>
                <w:bottom w:val="none" w:sz="0" w:space="0" w:color="auto"/>
                <w:right w:val="none" w:sz="0" w:space="0" w:color="auto"/>
              </w:divBdr>
            </w:div>
            <w:div w:id="1027828502">
              <w:marLeft w:val="0"/>
              <w:marRight w:val="0"/>
              <w:marTop w:val="0"/>
              <w:marBottom w:val="0"/>
              <w:divBdr>
                <w:top w:val="none" w:sz="0" w:space="0" w:color="auto"/>
                <w:left w:val="none" w:sz="0" w:space="0" w:color="auto"/>
                <w:bottom w:val="none" w:sz="0" w:space="0" w:color="auto"/>
                <w:right w:val="none" w:sz="0" w:space="0" w:color="auto"/>
              </w:divBdr>
            </w:div>
            <w:div w:id="894776927">
              <w:marLeft w:val="0"/>
              <w:marRight w:val="0"/>
              <w:marTop w:val="0"/>
              <w:marBottom w:val="0"/>
              <w:divBdr>
                <w:top w:val="none" w:sz="0" w:space="0" w:color="auto"/>
                <w:left w:val="none" w:sz="0" w:space="0" w:color="auto"/>
                <w:bottom w:val="none" w:sz="0" w:space="0" w:color="auto"/>
                <w:right w:val="none" w:sz="0" w:space="0" w:color="auto"/>
              </w:divBdr>
            </w:div>
            <w:div w:id="976489657">
              <w:marLeft w:val="0"/>
              <w:marRight w:val="0"/>
              <w:marTop w:val="0"/>
              <w:marBottom w:val="0"/>
              <w:divBdr>
                <w:top w:val="none" w:sz="0" w:space="0" w:color="auto"/>
                <w:left w:val="none" w:sz="0" w:space="0" w:color="auto"/>
                <w:bottom w:val="none" w:sz="0" w:space="0" w:color="auto"/>
                <w:right w:val="none" w:sz="0" w:space="0" w:color="auto"/>
              </w:divBdr>
            </w:div>
            <w:div w:id="1201749479">
              <w:marLeft w:val="0"/>
              <w:marRight w:val="0"/>
              <w:marTop w:val="0"/>
              <w:marBottom w:val="0"/>
              <w:divBdr>
                <w:top w:val="none" w:sz="0" w:space="0" w:color="auto"/>
                <w:left w:val="none" w:sz="0" w:space="0" w:color="auto"/>
                <w:bottom w:val="none" w:sz="0" w:space="0" w:color="auto"/>
                <w:right w:val="none" w:sz="0" w:space="0" w:color="auto"/>
              </w:divBdr>
            </w:div>
            <w:div w:id="1885602590">
              <w:marLeft w:val="0"/>
              <w:marRight w:val="0"/>
              <w:marTop w:val="0"/>
              <w:marBottom w:val="0"/>
              <w:divBdr>
                <w:top w:val="none" w:sz="0" w:space="0" w:color="auto"/>
                <w:left w:val="none" w:sz="0" w:space="0" w:color="auto"/>
                <w:bottom w:val="none" w:sz="0" w:space="0" w:color="auto"/>
                <w:right w:val="none" w:sz="0" w:space="0" w:color="auto"/>
              </w:divBdr>
            </w:div>
            <w:div w:id="692808393">
              <w:marLeft w:val="0"/>
              <w:marRight w:val="0"/>
              <w:marTop w:val="0"/>
              <w:marBottom w:val="0"/>
              <w:divBdr>
                <w:top w:val="none" w:sz="0" w:space="0" w:color="auto"/>
                <w:left w:val="none" w:sz="0" w:space="0" w:color="auto"/>
                <w:bottom w:val="none" w:sz="0" w:space="0" w:color="auto"/>
                <w:right w:val="none" w:sz="0" w:space="0" w:color="auto"/>
              </w:divBdr>
            </w:div>
            <w:div w:id="1100831232">
              <w:marLeft w:val="0"/>
              <w:marRight w:val="0"/>
              <w:marTop w:val="0"/>
              <w:marBottom w:val="0"/>
              <w:divBdr>
                <w:top w:val="none" w:sz="0" w:space="0" w:color="auto"/>
                <w:left w:val="none" w:sz="0" w:space="0" w:color="auto"/>
                <w:bottom w:val="none" w:sz="0" w:space="0" w:color="auto"/>
                <w:right w:val="none" w:sz="0" w:space="0" w:color="auto"/>
              </w:divBdr>
            </w:div>
            <w:div w:id="156726677">
              <w:marLeft w:val="0"/>
              <w:marRight w:val="0"/>
              <w:marTop w:val="0"/>
              <w:marBottom w:val="0"/>
              <w:divBdr>
                <w:top w:val="none" w:sz="0" w:space="0" w:color="auto"/>
                <w:left w:val="none" w:sz="0" w:space="0" w:color="auto"/>
                <w:bottom w:val="none" w:sz="0" w:space="0" w:color="auto"/>
                <w:right w:val="none" w:sz="0" w:space="0" w:color="auto"/>
              </w:divBdr>
            </w:div>
            <w:div w:id="1760178175">
              <w:marLeft w:val="0"/>
              <w:marRight w:val="0"/>
              <w:marTop w:val="0"/>
              <w:marBottom w:val="0"/>
              <w:divBdr>
                <w:top w:val="none" w:sz="0" w:space="0" w:color="auto"/>
                <w:left w:val="none" w:sz="0" w:space="0" w:color="auto"/>
                <w:bottom w:val="none" w:sz="0" w:space="0" w:color="auto"/>
                <w:right w:val="none" w:sz="0" w:space="0" w:color="auto"/>
              </w:divBdr>
            </w:div>
            <w:div w:id="4877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44360">
      <w:bodyDiv w:val="1"/>
      <w:marLeft w:val="0"/>
      <w:marRight w:val="0"/>
      <w:marTop w:val="0"/>
      <w:marBottom w:val="0"/>
      <w:divBdr>
        <w:top w:val="none" w:sz="0" w:space="0" w:color="auto"/>
        <w:left w:val="none" w:sz="0" w:space="0" w:color="auto"/>
        <w:bottom w:val="none" w:sz="0" w:space="0" w:color="auto"/>
        <w:right w:val="none" w:sz="0" w:space="0" w:color="auto"/>
      </w:divBdr>
      <w:divsChild>
        <w:div w:id="2017997432">
          <w:marLeft w:val="0"/>
          <w:marRight w:val="0"/>
          <w:marTop w:val="0"/>
          <w:marBottom w:val="0"/>
          <w:divBdr>
            <w:top w:val="none" w:sz="0" w:space="0" w:color="auto"/>
            <w:left w:val="none" w:sz="0" w:space="0" w:color="auto"/>
            <w:bottom w:val="none" w:sz="0" w:space="0" w:color="auto"/>
            <w:right w:val="none" w:sz="0" w:space="0" w:color="auto"/>
          </w:divBdr>
        </w:div>
        <w:div w:id="229967416">
          <w:marLeft w:val="0"/>
          <w:marRight w:val="0"/>
          <w:marTop w:val="0"/>
          <w:marBottom w:val="0"/>
          <w:divBdr>
            <w:top w:val="none" w:sz="0" w:space="0" w:color="auto"/>
            <w:left w:val="none" w:sz="0" w:space="0" w:color="auto"/>
            <w:bottom w:val="none" w:sz="0" w:space="0" w:color="auto"/>
            <w:right w:val="none" w:sz="0" w:space="0" w:color="auto"/>
          </w:divBdr>
        </w:div>
        <w:div w:id="622462312">
          <w:marLeft w:val="0"/>
          <w:marRight w:val="0"/>
          <w:marTop w:val="0"/>
          <w:marBottom w:val="0"/>
          <w:divBdr>
            <w:top w:val="none" w:sz="0" w:space="0" w:color="auto"/>
            <w:left w:val="none" w:sz="0" w:space="0" w:color="auto"/>
            <w:bottom w:val="none" w:sz="0" w:space="0" w:color="auto"/>
            <w:right w:val="none" w:sz="0" w:space="0" w:color="auto"/>
          </w:divBdr>
        </w:div>
        <w:div w:id="34013560">
          <w:marLeft w:val="0"/>
          <w:marRight w:val="0"/>
          <w:marTop w:val="0"/>
          <w:marBottom w:val="0"/>
          <w:divBdr>
            <w:top w:val="none" w:sz="0" w:space="0" w:color="auto"/>
            <w:left w:val="none" w:sz="0" w:space="0" w:color="auto"/>
            <w:bottom w:val="none" w:sz="0" w:space="0" w:color="auto"/>
            <w:right w:val="none" w:sz="0" w:space="0" w:color="auto"/>
          </w:divBdr>
        </w:div>
        <w:div w:id="1701396987">
          <w:marLeft w:val="0"/>
          <w:marRight w:val="0"/>
          <w:marTop w:val="0"/>
          <w:marBottom w:val="0"/>
          <w:divBdr>
            <w:top w:val="none" w:sz="0" w:space="0" w:color="auto"/>
            <w:left w:val="none" w:sz="0" w:space="0" w:color="auto"/>
            <w:bottom w:val="none" w:sz="0" w:space="0" w:color="auto"/>
            <w:right w:val="none" w:sz="0" w:space="0" w:color="auto"/>
          </w:divBdr>
        </w:div>
        <w:div w:id="1513493816">
          <w:marLeft w:val="0"/>
          <w:marRight w:val="0"/>
          <w:marTop w:val="0"/>
          <w:marBottom w:val="0"/>
          <w:divBdr>
            <w:top w:val="none" w:sz="0" w:space="0" w:color="auto"/>
            <w:left w:val="none" w:sz="0" w:space="0" w:color="auto"/>
            <w:bottom w:val="none" w:sz="0" w:space="0" w:color="auto"/>
            <w:right w:val="none" w:sz="0" w:space="0" w:color="auto"/>
          </w:divBdr>
        </w:div>
        <w:div w:id="389380785">
          <w:marLeft w:val="0"/>
          <w:marRight w:val="0"/>
          <w:marTop w:val="0"/>
          <w:marBottom w:val="0"/>
          <w:divBdr>
            <w:top w:val="none" w:sz="0" w:space="0" w:color="auto"/>
            <w:left w:val="none" w:sz="0" w:space="0" w:color="auto"/>
            <w:bottom w:val="none" w:sz="0" w:space="0" w:color="auto"/>
            <w:right w:val="none" w:sz="0" w:space="0" w:color="auto"/>
          </w:divBdr>
        </w:div>
        <w:div w:id="164907742">
          <w:marLeft w:val="0"/>
          <w:marRight w:val="0"/>
          <w:marTop w:val="0"/>
          <w:marBottom w:val="0"/>
          <w:divBdr>
            <w:top w:val="none" w:sz="0" w:space="0" w:color="auto"/>
            <w:left w:val="none" w:sz="0" w:space="0" w:color="auto"/>
            <w:bottom w:val="none" w:sz="0" w:space="0" w:color="auto"/>
            <w:right w:val="none" w:sz="0" w:space="0" w:color="auto"/>
          </w:divBdr>
        </w:div>
        <w:div w:id="897859268">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178204481">
          <w:marLeft w:val="0"/>
          <w:marRight w:val="0"/>
          <w:marTop w:val="0"/>
          <w:marBottom w:val="0"/>
          <w:divBdr>
            <w:top w:val="none" w:sz="0" w:space="0" w:color="auto"/>
            <w:left w:val="none" w:sz="0" w:space="0" w:color="auto"/>
            <w:bottom w:val="none" w:sz="0" w:space="0" w:color="auto"/>
            <w:right w:val="none" w:sz="0" w:space="0" w:color="auto"/>
          </w:divBdr>
        </w:div>
        <w:div w:id="1603880043">
          <w:marLeft w:val="0"/>
          <w:marRight w:val="0"/>
          <w:marTop w:val="0"/>
          <w:marBottom w:val="0"/>
          <w:divBdr>
            <w:top w:val="none" w:sz="0" w:space="0" w:color="auto"/>
            <w:left w:val="none" w:sz="0" w:space="0" w:color="auto"/>
            <w:bottom w:val="none" w:sz="0" w:space="0" w:color="auto"/>
            <w:right w:val="none" w:sz="0" w:space="0" w:color="auto"/>
          </w:divBdr>
        </w:div>
        <w:div w:id="1249387299">
          <w:marLeft w:val="0"/>
          <w:marRight w:val="0"/>
          <w:marTop w:val="0"/>
          <w:marBottom w:val="0"/>
          <w:divBdr>
            <w:top w:val="none" w:sz="0" w:space="0" w:color="auto"/>
            <w:left w:val="none" w:sz="0" w:space="0" w:color="auto"/>
            <w:bottom w:val="none" w:sz="0" w:space="0" w:color="auto"/>
            <w:right w:val="none" w:sz="0" w:space="0" w:color="auto"/>
          </w:divBdr>
        </w:div>
        <w:div w:id="1242520731">
          <w:marLeft w:val="0"/>
          <w:marRight w:val="0"/>
          <w:marTop w:val="0"/>
          <w:marBottom w:val="0"/>
          <w:divBdr>
            <w:top w:val="none" w:sz="0" w:space="0" w:color="auto"/>
            <w:left w:val="none" w:sz="0" w:space="0" w:color="auto"/>
            <w:bottom w:val="none" w:sz="0" w:space="0" w:color="auto"/>
            <w:right w:val="none" w:sz="0" w:space="0" w:color="auto"/>
          </w:divBdr>
        </w:div>
        <w:div w:id="929781147">
          <w:marLeft w:val="0"/>
          <w:marRight w:val="0"/>
          <w:marTop w:val="0"/>
          <w:marBottom w:val="0"/>
          <w:divBdr>
            <w:top w:val="none" w:sz="0" w:space="0" w:color="auto"/>
            <w:left w:val="none" w:sz="0" w:space="0" w:color="auto"/>
            <w:bottom w:val="none" w:sz="0" w:space="0" w:color="auto"/>
            <w:right w:val="none" w:sz="0" w:space="0" w:color="auto"/>
          </w:divBdr>
        </w:div>
        <w:div w:id="1930502443">
          <w:marLeft w:val="0"/>
          <w:marRight w:val="0"/>
          <w:marTop w:val="0"/>
          <w:marBottom w:val="0"/>
          <w:divBdr>
            <w:top w:val="none" w:sz="0" w:space="0" w:color="auto"/>
            <w:left w:val="none" w:sz="0" w:space="0" w:color="auto"/>
            <w:bottom w:val="none" w:sz="0" w:space="0" w:color="auto"/>
            <w:right w:val="none" w:sz="0" w:space="0" w:color="auto"/>
          </w:divBdr>
        </w:div>
        <w:div w:id="1457719723">
          <w:marLeft w:val="0"/>
          <w:marRight w:val="0"/>
          <w:marTop w:val="0"/>
          <w:marBottom w:val="0"/>
          <w:divBdr>
            <w:top w:val="none" w:sz="0" w:space="0" w:color="auto"/>
            <w:left w:val="none" w:sz="0" w:space="0" w:color="auto"/>
            <w:bottom w:val="none" w:sz="0" w:space="0" w:color="auto"/>
            <w:right w:val="none" w:sz="0" w:space="0" w:color="auto"/>
          </w:divBdr>
        </w:div>
        <w:div w:id="999386431">
          <w:marLeft w:val="0"/>
          <w:marRight w:val="0"/>
          <w:marTop w:val="0"/>
          <w:marBottom w:val="0"/>
          <w:divBdr>
            <w:top w:val="none" w:sz="0" w:space="0" w:color="auto"/>
            <w:left w:val="none" w:sz="0" w:space="0" w:color="auto"/>
            <w:bottom w:val="none" w:sz="0" w:space="0" w:color="auto"/>
            <w:right w:val="none" w:sz="0" w:space="0" w:color="auto"/>
          </w:divBdr>
        </w:div>
        <w:div w:id="444622123">
          <w:marLeft w:val="0"/>
          <w:marRight w:val="0"/>
          <w:marTop w:val="0"/>
          <w:marBottom w:val="0"/>
          <w:divBdr>
            <w:top w:val="none" w:sz="0" w:space="0" w:color="auto"/>
            <w:left w:val="none" w:sz="0" w:space="0" w:color="auto"/>
            <w:bottom w:val="none" w:sz="0" w:space="0" w:color="auto"/>
            <w:right w:val="none" w:sz="0" w:space="0" w:color="auto"/>
          </w:divBdr>
        </w:div>
        <w:div w:id="1947620324">
          <w:marLeft w:val="0"/>
          <w:marRight w:val="0"/>
          <w:marTop w:val="0"/>
          <w:marBottom w:val="0"/>
          <w:divBdr>
            <w:top w:val="none" w:sz="0" w:space="0" w:color="auto"/>
            <w:left w:val="none" w:sz="0" w:space="0" w:color="auto"/>
            <w:bottom w:val="none" w:sz="0" w:space="0" w:color="auto"/>
            <w:right w:val="none" w:sz="0" w:space="0" w:color="auto"/>
          </w:divBdr>
        </w:div>
        <w:div w:id="1199272247">
          <w:marLeft w:val="0"/>
          <w:marRight w:val="0"/>
          <w:marTop w:val="0"/>
          <w:marBottom w:val="0"/>
          <w:divBdr>
            <w:top w:val="none" w:sz="0" w:space="0" w:color="auto"/>
            <w:left w:val="none" w:sz="0" w:space="0" w:color="auto"/>
            <w:bottom w:val="none" w:sz="0" w:space="0" w:color="auto"/>
            <w:right w:val="none" w:sz="0" w:space="0" w:color="auto"/>
          </w:divBdr>
        </w:div>
        <w:div w:id="1964266270">
          <w:marLeft w:val="0"/>
          <w:marRight w:val="0"/>
          <w:marTop w:val="0"/>
          <w:marBottom w:val="0"/>
          <w:divBdr>
            <w:top w:val="none" w:sz="0" w:space="0" w:color="auto"/>
            <w:left w:val="none" w:sz="0" w:space="0" w:color="auto"/>
            <w:bottom w:val="none" w:sz="0" w:space="0" w:color="auto"/>
            <w:right w:val="none" w:sz="0" w:space="0" w:color="auto"/>
          </w:divBdr>
        </w:div>
        <w:div w:id="1811046823">
          <w:marLeft w:val="0"/>
          <w:marRight w:val="0"/>
          <w:marTop w:val="0"/>
          <w:marBottom w:val="0"/>
          <w:divBdr>
            <w:top w:val="none" w:sz="0" w:space="0" w:color="auto"/>
            <w:left w:val="none" w:sz="0" w:space="0" w:color="auto"/>
            <w:bottom w:val="none" w:sz="0" w:space="0" w:color="auto"/>
            <w:right w:val="none" w:sz="0" w:space="0" w:color="auto"/>
          </w:divBdr>
        </w:div>
        <w:div w:id="1658608682">
          <w:marLeft w:val="0"/>
          <w:marRight w:val="0"/>
          <w:marTop w:val="0"/>
          <w:marBottom w:val="0"/>
          <w:divBdr>
            <w:top w:val="none" w:sz="0" w:space="0" w:color="auto"/>
            <w:left w:val="none" w:sz="0" w:space="0" w:color="auto"/>
            <w:bottom w:val="none" w:sz="0" w:space="0" w:color="auto"/>
            <w:right w:val="none" w:sz="0" w:space="0" w:color="auto"/>
          </w:divBdr>
        </w:div>
        <w:div w:id="1476802055">
          <w:marLeft w:val="0"/>
          <w:marRight w:val="0"/>
          <w:marTop w:val="0"/>
          <w:marBottom w:val="0"/>
          <w:divBdr>
            <w:top w:val="none" w:sz="0" w:space="0" w:color="auto"/>
            <w:left w:val="none" w:sz="0" w:space="0" w:color="auto"/>
            <w:bottom w:val="none" w:sz="0" w:space="0" w:color="auto"/>
            <w:right w:val="none" w:sz="0" w:space="0" w:color="auto"/>
          </w:divBdr>
        </w:div>
        <w:div w:id="1646592220">
          <w:marLeft w:val="0"/>
          <w:marRight w:val="0"/>
          <w:marTop w:val="0"/>
          <w:marBottom w:val="0"/>
          <w:divBdr>
            <w:top w:val="none" w:sz="0" w:space="0" w:color="auto"/>
            <w:left w:val="none" w:sz="0" w:space="0" w:color="auto"/>
            <w:bottom w:val="none" w:sz="0" w:space="0" w:color="auto"/>
            <w:right w:val="none" w:sz="0" w:space="0" w:color="auto"/>
          </w:divBdr>
        </w:div>
        <w:div w:id="2066562170">
          <w:marLeft w:val="0"/>
          <w:marRight w:val="0"/>
          <w:marTop w:val="0"/>
          <w:marBottom w:val="0"/>
          <w:divBdr>
            <w:top w:val="none" w:sz="0" w:space="0" w:color="auto"/>
            <w:left w:val="none" w:sz="0" w:space="0" w:color="auto"/>
            <w:bottom w:val="none" w:sz="0" w:space="0" w:color="auto"/>
            <w:right w:val="none" w:sz="0" w:space="0" w:color="auto"/>
          </w:divBdr>
        </w:div>
        <w:div w:id="655300167">
          <w:marLeft w:val="0"/>
          <w:marRight w:val="0"/>
          <w:marTop w:val="0"/>
          <w:marBottom w:val="0"/>
          <w:divBdr>
            <w:top w:val="none" w:sz="0" w:space="0" w:color="auto"/>
            <w:left w:val="none" w:sz="0" w:space="0" w:color="auto"/>
            <w:bottom w:val="none" w:sz="0" w:space="0" w:color="auto"/>
            <w:right w:val="none" w:sz="0" w:space="0" w:color="auto"/>
          </w:divBdr>
        </w:div>
        <w:div w:id="1770545075">
          <w:marLeft w:val="0"/>
          <w:marRight w:val="0"/>
          <w:marTop w:val="0"/>
          <w:marBottom w:val="0"/>
          <w:divBdr>
            <w:top w:val="none" w:sz="0" w:space="0" w:color="auto"/>
            <w:left w:val="none" w:sz="0" w:space="0" w:color="auto"/>
            <w:bottom w:val="none" w:sz="0" w:space="0" w:color="auto"/>
            <w:right w:val="none" w:sz="0" w:space="0" w:color="auto"/>
          </w:divBdr>
        </w:div>
        <w:div w:id="1779371473">
          <w:marLeft w:val="0"/>
          <w:marRight w:val="0"/>
          <w:marTop w:val="0"/>
          <w:marBottom w:val="0"/>
          <w:divBdr>
            <w:top w:val="none" w:sz="0" w:space="0" w:color="auto"/>
            <w:left w:val="none" w:sz="0" w:space="0" w:color="auto"/>
            <w:bottom w:val="none" w:sz="0" w:space="0" w:color="auto"/>
            <w:right w:val="none" w:sz="0" w:space="0" w:color="auto"/>
          </w:divBdr>
        </w:div>
        <w:div w:id="1285960742">
          <w:marLeft w:val="0"/>
          <w:marRight w:val="0"/>
          <w:marTop w:val="0"/>
          <w:marBottom w:val="0"/>
          <w:divBdr>
            <w:top w:val="none" w:sz="0" w:space="0" w:color="auto"/>
            <w:left w:val="none" w:sz="0" w:space="0" w:color="auto"/>
            <w:bottom w:val="none" w:sz="0" w:space="0" w:color="auto"/>
            <w:right w:val="none" w:sz="0" w:space="0" w:color="auto"/>
          </w:divBdr>
        </w:div>
        <w:div w:id="605239549">
          <w:marLeft w:val="0"/>
          <w:marRight w:val="0"/>
          <w:marTop w:val="0"/>
          <w:marBottom w:val="0"/>
          <w:divBdr>
            <w:top w:val="none" w:sz="0" w:space="0" w:color="auto"/>
            <w:left w:val="none" w:sz="0" w:space="0" w:color="auto"/>
            <w:bottom w:val="none" w:sz="0" w:space="0" w:color="auto"/>
            <w:right w:val="none" w:sz="0" w:space="0" w:color="auto"/>
          </w:divBdr>
        </w:div>
        <w:div w:id="494416425">
          <w:marLeft w:val="0"/>
          <w:marRight w:val="0"/>
          <w:marTop w:val="0"/>
          <w:marBottom w:val="0"/>
          <w:divBdr>
            <w:top w:val="none" w:sz="0" w:space="0" w:color="auto"/>
            <w:left w:val="none" w:sz="0" w:space="0" w:color="auto"/>
            <w:bottom w:val="none" w:sz="0" w:space="0" w:color="auto"/>
            <w:right w:val="none" w:sz="0" w:space="0" w:color="auto"/>
          </w:divBdr>
        </w:div>
        <w:div w:id="1397819521">
          <w:marLeft w:val="0"/>
          <w:marRight w:val="0"/>
          <w:marTop w:val="0"/>
          <w:marBottom w:val="0"/>
          <w:divBdr>
            <w:top w:val="none" w:sz="0" w:space="0" w:color="auto"/>
            <w:left w:val="none" w:sz="0" w:space="0" w:color="auto"/>
            <w:bottom w:val="none" w:sz="0" w:space="0" w:color="auto"/>
            <w:right w:val="none" w:sz="0" w:space="0" w:color="auto"/>
          </w:divBdr>
        </w:div>
        <w:div w:id="1380204697">
          <w:marLeft w:val="0"/>
          <w:marRight w:val="0"/>
          <w:marTop w:val="0"/>
          <w:marBottom w:val="0"/>
          <w:divBdr>
            <w:top w:val="none" w:sz="0" w:space="0" w:color="auto"/>
            <w:left w:val="none" w:sz="0" w:space="0" w:color="auto"/>
            <w:bottom w:val="none" w:sz="0" w:space="0" w:color="auto"/>
            <w:right w:val="none" w:sz="0" w:space="0" w:color="auto"/>
          </w:divBdr>
        </w:div>
        <w:div w:id="2033653249">
          <w:marLeft w:val="0"/>
          <w:marRight w:val="0"/>
          <w:marTop w:val="0"/>
          <w:marBottom w:val="0"/>
          <w:divBdr>
            <w:top w:val="none" w:sz="0" w:space="0" w:color="auto"/>
            <w:left w:val="none" w:sz="0" w:space="0" w:color="auto"/>
            <w:bottom w:val="none" w:sz="0" w:space="0" w:color="auto"/>
            <w:right w:val="none" w:sz="0" w:space="0" w:color="auto"/>
          </w:divBdr>
        </w:div>
        <w:div w:id="159392235">
          <w:marLeft w:val="0"/>
          <w:marRight w:val="0"/>
          <w:marTop w:val="0"/>
          <w:marBottom w:val="0"/>
          <w:divBdr>
            <w:top w:val="none" w:sz="0" w:space="0" w:color="auto"/>
            <w:left w:val="none" w:sz="0" w:space="0" w:color="auto"/>
            <w:bottom w:val="none" w:sz="0" w:space="0" w:color="auto"/>
            <w:right w:val="none" w:sz="0" w:space="0" w:color="auto"/>
          </w:divBdr>
        </w:div>
        <w:div w:id="1503471273">
          <w:marLeft w:val="0"/>
          <w:marRight w:val="0"/>
          <w:marTop w:val="0"/>
          <w:marBottom w:val="0"/>
          <w:divBdr>
            <w:top w:val="none" w:sz="0" w:space="0" w:color="auto"/>
            <w:left w:val="none" w:sz="0" w:space="0" w:color="auto"/>
            <w:bottom w:val="none" w:sz="0" w:space="0" w:color="auto"/>
            <w:right w:val="none" w:sz="0" w:space="0" w:color="auto"/>
          </w:divBdr>
        </w:div>
      </w:divsChild>
    </w:div>
    <w:div w:id="775370266">
      <w:bodyDiv w:val="1"/>
      <w:marLeft w:val="0"/>
      <w:marRight w:val="0"/>
      <w:marTop w:val="0"/>
      <w:marBottom w:val="0"/>
      <w:divBdr>
        <w:top w:val="none" w:sz="0" w:space="0" w:color="auto"/>
        <w:left w:val="none" w:sz="0" w:space="0" w:color="auto"/>
        <w:bottom w:val="none" w:sz="0" w:space="0" w:color="auto"/>
        <w:right w:val="none" w:sz="0" w:space="0" w:color="auto"/>
      </w:divBdr>
      <w:divsChild>
        <w:div w:id="2034259716">
          <w:marLeft w:val="0"/>
          <w:marRight w:val="0"/>
          <w:marTop w:val="0"/>
          <w:marBottom w:val="0"/>
          <w:divBdr>
            <w:top w:val="none" w:sz="0" w:space="0" w:color="auto"/>
            <w:left w:val="none" w:sz="0" w:space="0" w:color="auto"/>
            <w:bottom w:val="none" w:sz="0" w:space="0" w:color="auto"/>
            <w:right w:val="none" w:sz="0" w:space="0" w:color="auto"/>
          </w:divBdr>
        </w:div>
        <w:div w:id="481770967">
          <w:marLeft w:val="0"/>
          <w:marRight w:val="0"/>
          <w:marTop w:val="0"/>
          <w:marBottom w:val="0"/>
          <w:divBdr>
            <w:top w:val="none" w:sz="0" w:space="0" w:color="auto"/>
            <w:left w:val="none" w:sz="0" w:space="0" w:color="auto"/>
            <w:bottom w:val="none" w:sz="0" w:space="0" w:color="auto"/>
            <w:right w:val="none" w:sz="0" w:space="0" w:color="auto"/>
          </w:divBdr>
        </w:div>
        <w:div w:id="1204102687">
          <w:marLeft w:val="0"/>
          <w:marRight w:val="0"/>
          <w:marTop w:val="0"/>
          <w:marBottom w:val="0"/>
          <w:divBdr>
            <w:top w:val="none" w:sz="0" w:space="0" w:color="auto"/>
            <w:left w:val="none" w:sz="0" w:space="0" w:color="auto"/>
            <w:bottom w:val="none" w:sz="0" w:space="0" w:color="auto"/>
            <w:right w:val="none" w:sz="0" w:space="0" w:color="auto"/>
          </w:divBdr>
        </w:div>
        <w:div w:id="1207596654">
          <w:marLeft w:val="0"/>
          <w:marRight w:val="0"/>
          <w:marTop w:val="0"/>
          <w:marBottom w:val="0"/>
          <w:divBdr>
            <w:top w:val="none" w:sz="0" w:space="0" w:color="auto"/>
            <w:left w:val="none" w:sz="0" w:space="0" w:color="auto"/>
            <w:bottom w:val="none" w:sz="0" w:space="0" w:color="auto"/>
            <w:right w:val="none" w:sz="0" w:space="0" w:color="auto"/>
          </w:divBdr>
        </w:div>
        <w:div w:id="489755386">
          <w:marLeft w:val="0"/>
          <w:marRight w:val="0"/>
          <w:marTop w:val="0"/>
          <w:marBottom w:val="0"/>
          <w:divBdr>
            <w:top w:val="none" w:sz="0" w:space="0" w:color="auto"/>
            <w:left w:val="none" w:sz="0" w:space="0" w:color="auto"/>
            <w:bottom w:val="none" w:sz="0" w:space="0" w:color="auto"/>
            <w:right w:val="none" w:sz="0" w:space="0" w:color="auto"/>
          </w:divBdr>
        </w:div>
        <w:div w:id="314916350">
          <w:marLeft w:val="0"/>
          <w:marRight w:val="0"/>
          <w:marTop w:val="0"/>
          <w:marBottom w:val="0"/>
          <w:divBdr>
            <w:top w:val="none" w:sz="0" w:space="0" w:color="auto"/>
            <w:left w:val="none" w:sz="0" w:space="0" w:color="auto"/>
            <w:bottom w:val="none" w:sz="0" w:space="0" w:color="auto"/>
            <w:right w:val="none" w:sz="0" w:space="0" w:color="auto"/>
          </w:divBdr>
        </w:div>
        <w:div w:id="2116365543">
          <w:marLeft w:val="0"/>
          <w:marRight w:val="0"/>
          <w:marTop w:val="0"/>
          <w:marBottom w:val="0"/>
          <w:divBdr>
            <w:top w:val="none" w:sz="0" w:space="0" w:color="auto"/>
            <w:left w:val="none" w:sz="0" w:space="0" w:color="auto"/>
            <w:bottom w:val="none" w:sz="0" w:space="0" w:color="auto"/>
            <w:right w:val="none" w:sz="0" w:space="0" w:color="auto"/>
          </w:divBdr>
        </w:div>
        <w:div w:id="1762215157">
          <w:marLeft w:val="0"/>
          <w:marRight w:val="0"/>
          <w:marTop w:val="0"/>
          <w:marBottom w:val="0"/>
          <w:divBdr>
            <w:top w:val="none" w:sz="0" w:space="0" w:color="auto"/>
            <w:left w:val="none" w:sz="0" w:space="0" w:color="auto"/>
            <w:bottom w:val="none" w:sz="0" w:space="0" w:color="auto"/>
            <w:right w:val="none" w:sz="0" w:space="0" w:color="auto"/>
          </w:divBdr>
        </w:div>
        <w:div w:id="1896619066">
          <w:marLeft w:val="0"/>
          <w:marRight w:val="0"/>
          <w:marTop w:val="0"/>
          <w:marBottom w:val="0"/>
          <w:divBdr>
            <w:top w:val="none" w:sz="0" w:space="0" w:color="auto"/>
            <w:left w:val="none" w:sz="0" w:space="0" w:color="auto"/>
            <w:bottom w:val="none" w:sz="0" w:space="0" w:color="auto"/>
            <w:right w:val="none" w:sz="0" w:space="0" w:color="auto"/>
          </w:divBdr>
        </w:div>
        <w:div w:id="1240285792">
          <w:marLeft w:val="0"/>
          <w:marRight w:val="0"/>
          <w:marTop w:val="0"/>
          <w:marBottom w:val="0"/>
          <w:divBdr>
            <w:top w:val="none" w:sz="0" w:space="0" w:color="auto"/>
            <w:left w:val="none" w:sz="0" w:space="0" w:color="auto"/>
            <w:bottom w:val="none" w:sz="0" w:space="0" w:color="auto"/>
            <w:right w:val="none" w:sz="0" w:space="0" w:color="auto"/>
          </w:divBdr>
        </w:div>
        <w:div w:id="931935498">
          <w:marLeft w:val="0"/>
          <w:marRight w:val="0"/>
          <w:marTop w:val="0"/>
          <w:marBottom w:val="0"/>
          <w:divBdr>
            <w:top w:val="none" w:sz="0" w:space="0" w:color="auto"/>
            <w:left w:val="none" w:sz="0" w:space="0" w:color="auto"/>
            <w:bottom w:val="none" w:sz="0" w:space="0" w:color="auto"/>
            <w:right w:val="none" w:sz="0" w:space="0" w:color="auto"/>
          </w:divBdr>
        </w:div>
        <w:div w:id="1691103242">
          <w:marLeft w:val="0"/>
          <w:marRight w:val="0"/>
          <w:marTop w:val="0"/>
          <w:marBottom w:val="0"/>
          <w:divBdr>
            <w:top w:val="none" w:sz="0" w:space="0" w:color="auto"/>
            <w:left w:val="none" w:sz="0" w:space="0" w:color="auto"/>
            <w:bottom w:val="none" w:sz="0" w:space="0" w:color="auto"/>
            <w:right w:val="none" w:sz="0" w:space="0" w:color="auto"/>
          </w:divBdr>
        </w:div>
        <w:div w:id="263996065">
          <w:marLeft w:val="0"/>
          <w:marRight w:val="0"/>
          <w:marTop w:val="0"/>
          <w:marBottom w:val="0"/>
          <w:divBdr>
            <w:top w:val="none" w:sz="0" w:space="0" w:color="auto"/>
            <w:left w:val="none" w:sz="0" w:space="0" w:color="auto"/>
            <w:bottom w:val="none" w:sz="0" w:space="0" w:color="auto"/>
            <w:right w:val="none" w:sz="0" w:space="0" w:color="auto"/>
          </w:divBdr>
        </w:div>
        <w:div w:id="904612112">
          <w:marLeft w:val="0"/>
          <w:marRight w:val="0"/>
          <w:marTop w:val="0"/>
          <w:marBottom w:val="0"/>
          <w:divBdr>
            <w:top w:val="none" w:sz="0" w:space="0" w:color="auto"/>
            <w:left w:val="none" w:sz="0" w:space="0" w:color="auto"/>
            <w:bottom w:val="none" w:sz="0" w:space="0" w:color="auto"/>
            <w:right w:val="none" w:sz="0" w:space="0" w:color="auto"/>
          </w:divBdr>
        </w:div>
        <w:div w:id="1410616281">
          <w:marLeft w:val="0"/>
          <w:marRight w:val="0"/>
          <w:marTop w:val="0"/>
          <w:marBottom w:val="0"/>
          <w:divBdr>
            <w:top w:val="none" w:sz="0" w:space="0" w:color="auto"/>
            <w:left w:val="none" w:sz="0" w:space="0" w:color="auto"/>
            <w:bottom w:val="none" w:sz="0" w:space="0" w:color="auto"/>
            <w:right w:val="none" w:sz="0" w:space="0" w:color="auto"/>
          </w:divBdr>
        </w:div>
        <w:div w:id="9961947">
          <w:marLeft w:val="0"/>
          <w:marRight w:val="0"/>
          <w:marTop w:val="0"/>
          <w:marBottom w:val="0"/>
          <w:divBdr>
            <w:top w:val="none" w:sz="0" w:space="0" w:color="auto"/>
            <w:left w:val="none" w:sz="0" w:space="0" w:color="auto"/>
            <w:bottom w:val="none" w:sz="0" w:space="0" w:color="auto"/>
            <w:right w:val="none" w:sz="0" w:space="0" w:color="auto"/>
          </w:divBdr>
        </w:div>
        <w:div w:id="1599098436">
          <w:marLeft w:val="0"/>
          <w:marRight w:val="0"/>
          <w:marTop w:val="0"/>
          <w:marBottom w:val="0"/>
          <w:divBdr>
            <w:top w:val="none" w:sz="0" w:space="0" w:color="auto"/>
            <w:left w:val="none" w:sz="0" w:space="0" w:color="auto"/>
            <w:bottom w:val="none" w:sz="0" w:space="0" w:color="auto"/>
            <w:right w:val="none" w:sz="0" w:space="0" w:color="auto"/>
          </w:divBdr>
        </w:div>
      </w:divsChild>
    </w:div>
    <w:div w:id="1487211333">
      <w:bodyDiv w:val="1"/>
      <w:marLeft w:val="0"/>
      <w:marRight w:val="0"/>
      <w:marTop w:val="0"/>
      <w:marBottom w:val="0"/>
      <w:divBdr>
        <w:top w:val="none" w:sz="0" w:space="0" w:color="auto"/>
        <w:left w:val="none" w:sz="0" w:space="0" w:color="auto"/>
        <w:bottom w:val="none" w:sz="0" w:space="0" w:color="auto"/>
        <w:right w:val="none" w:sz="0" w:space="0" w:color="auto"/>
      </w:divBdr>
      <w:divsChild>
        <w:div w:id="926577584">
          <w:marLeft w:val="0"/>
          <w:marRight w:val="0"/>
          <w:marTop w:val="0"/>
          <w:marBottom w:val="0"/>
          <w:divBdr>
            <w:top w:val="none" w:sz="0" w:space="0" w:color="auto"/>
            <w:left w:val="none" w:sz="0" w:space="0" w:color="auto"/>
            <w:bottom w:val="none" w:sz="0" w:space="0" w:color="auto"/>
            <w:right w:val="none" w:sz="0" w:space="0" w:color="auto"/>
          </w:divBdr>
        </w:div>
        <w:div w:id="1199856541">
          <w:marLeft w:val="0"/>
          <w:marRight w:val="0"/>
          <w:marTop w:val="0"/>
          <w:marBottom w:val="0"/>
          <w:divBdr>
            <w:top w:val="none" w:sz="0" w:space="0" w:color="auto"/>
            <w:left w:val="none" w:sz="0" w:space="0" w:color="auto"/>
            <w:bottom w:val="none" w:sz="0" w:space="0" w:color="auto"/>
            <w:right w:val="none" w:sz="0" w:space="0" w:color="auto"/>
          </w:divBdr>
        </w:div>
        <w:div w:id="1021783303">
          <w:marLeft w:val="0"/>
          <w:marRight w:val="0"/>
          <w:marTop w:val="0"/>
          <w:marBottom w:val="0"/>
          <w:divBdr>
            <w:top w:val="none" w:sz="0" w:space="0" w:color="auto"/>
            <w:left w:val="none" w:sz="0" w:space="0" w:color="auto"/>
            <w:bottom w:val="none" w:sz="0" w:space="0" w:color="auto"/>
            <w:right w:val="none" w:sz="0" w:space="0" w:color="auto"/>
          </w:divBdr>
        </w:div>
        <w:div w:id="2014648608">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84811741">
          <w:marLeft w:val="0"/>
          <w:marRight w:val="0"/>
          <w:marTop w:val="0"/>
          <w:marBottom w:val="0"/>
          <w:divBdr>
            <w:top w:val="none" w:sz="0" w:space="0" w:color="auto"/>
            <w:left w:val="none" w:sz="0" w:space="0" w:color="auto"/>
            <w:bottom w:val="none" w:sz="0" w:space="0" w:color="auto"/>
            <w:right w:val="none" w:sz="0" w:space="0" w:color="auto"/>
          </w:divBdr>
        </w:div>
        <w:div w:id="622612187">
          <w:marLeft w:val="0"/>
          <w:marRight w:val="0"/>
          <w:marTop w:val="0"/>
          <w:marBottom w:val="0"/>
          <w:divBdr>
            <w:top w:val="none" w:sz="0" w:space="0" w:color="auto"/>
            <w:left w:val="none" w:sz="0" w:space="0" w:color="auto"/>
            <w:bottom w:val="none" w:sz="0" w:space="0" w:color="auto"/>
            <w:right w:val="none" w:sz="0" w:space="0" w:color="auto"/>
          </w:divBdr>
        </w:div>
        <w:div w:id="1108355216">
          <w:marLeft w:val="0"/>
          <w:marRight w:val="0"/>
          <w:marTop w:val="0"/>
          <w:marBottom w:val="0"/>
          <w:divBdr>
            <w:top w:val="none" w:sz="0" w:space="0" w:color="auto"/>
            <w:left w:val="none" w:sz="0" w:space="0" w:color="auto"/>
            <w:bottom w:val="none" w:sz="0" w:space="0" w:color="auto"/>
            <w:right w:val="none" w:sz="0" w:space="0" w:color="auto"/>
          </w:divBdr>
        </w:div>
        <w:div w:id="603660333">
          <w:marLeft w:val="0"/>
          <w:marRight w:val="0"/>
          <w:marTop w:val="0"/>
          <w:marBottom w:val="0"/>
          <w:divBdr>
            <w:top w:val="none" w:sz="0" w:space="0" w:color="auto"/>
            <w:left w:val="none" w:sz="0" w:space="0" w:color="auto"/>
            <w:bottom w:val="none" w:sz="0" w:space="0" w:color="auto"/>
            <w:right w:val="none" w:sz="0" w:space="0" w:color="auto"/>
          </w:divBdr>
        </w:div>
        <w:div w:id="2024243012">
          <w:marLeft w:val="0"/>
          <w:marRight w:val="0"/>
          <w:marTop w:val="0"/>
          <w:marBottom w:val="0"/>
          <w:divBdr>
            <w:top w:val="none" w:sz="0" w:space="0" w:color="auto"/>
            <w:left w:val="none" w:sz="0" w:space="0" w:color="auto"/>
            <w:bottom w:val="none" w:sz="0" w:space="0" w:color="auto"/>
            <w:right w:val="none" w:sz="0" w:space="0" w:color="auto"/>
          </w:divBdr>
        </w:div>
        <w:div w:id="344787107">
          <w:marLeft w:val="0"/>
          <w:marRight w:val="0"/>
          <w:marTop w:val="0"/>
          <w:marBottom w:val="0"/>
          <w:divBdr>
            <w:top w:val="none" w:sz="0" w:space="0" w:color="auto"/>
            <w:left w:val="none" w:sz="0" w:space="0" w:color="auto"/>
            <w:bottom w:val="none" w:sz="0" w:space="0" w:color="auto"/>
            <w:right w:val="none" w:sz="0" w:space="0" w:color="auto"/>
          </w:divBdr>
        </w:div>
        <w:div w:id="1910069853">
          <w:marLeft w:val="0"/>
          <w:marRight w:val="0"/>
          <w:marTop w:val="0"/>
          <w:marBottom w:val="0"/>
          <w:divBdr>
            <w:top w:val="none" w:sz="0" w:space="0" w:color="auto"/>
            <w:left w:val="none" w:sz="0" w:space="0" w:color="auto"/>
            <w:bottom w:val="none" w:sz="0" w:space="0" w:color="auto"/>
            <w:right w:val="none" w:sz="0" w:space="0" w:color="auto"/>
          </w:divBdr>
        </w:div>
        <w:div w:id="1125855334">
          <w:marLeft w:val="0"/>
          <w:marRight w:val="0"/>
          <w:marTop w:val="0"/>
          <w:marBottom w:val="0"/>
          <w:divBdr>
            <w:top w:val="none" w:sz="0" w:space="0" w:color="auto"/>
            <w:left w:val="none" w:sz="0" w:space="0" w:color="auto"/>
            <w:bottom w:val="none" w:sz="0" w:space="0" w:color="auto"/>
            <w:right w:val="none" w:sz="0" w:space="0" w:color="auto"/>
          </w:divBdr>
        </w:div>
        <w:div w:id="1740247866">
          <w:marLeft w:val="0"/>
          <w:marRight w:val="0"/>
          <w:marTop w:val="0"/>
          <w:marBottom w:val="0"/>
          <w:divBdr>
            <w:top w:val="none" w:sz="0" w:space="0" w:color="auto"/>
            <w:left w:val="none" w:sz="0" w:space="0" w:color="auto"/>
            <w:bottom w:val="none" w:sz="0" w:space="0" w:color="auto"/>
            <w:right w:val="none" w:sz="0" w:space="0" w:color="auto"/>
          </w:divBdr>
        </w:div>
        <w:div w:id="791898838">
          <w:marLeft w:val="0"/>
          <w:marRight w:val="0"/>
          <w:marTop w:val="0"/>
          <w:marBottom w:val="0"/>
          <w:divBdr>
            <w:top w:val="none" w:sz="0" w:space="0" w:color="auto"/>
            <w:left w:val="none" w:sz="0" w:space="0" w:color="auto"/>
            <w:bottom w:val="none" w:sz="0" w:space="0" w:color="auto"/>
            <w:right w:val="none" w:sz="0" w:space="0" w:color="auto"/>
          </w:divBdr>
        </w:div>
        <w:div w:id="2026862890">
          <w:marLeft w:val="0"/>
          <w:marRight w:val="0"/>
          <w:marTop w:val="0"/>
          <w:marBottom w:val="0"/>
          <w:divBdr>
            <w:top w:val="none" w:sz="0" w:space="0" w:color="auto"/>
            <w:left w:val="none" w:sz="0" w:space="0" w:color="auto"/>
            <w:bottom w:val="none" w:sz="0" w:space="0" w:color="auto"/>
            <w:right w:val="none" w:sz="0" w:space="0" w:color="auto"/>
          </w:divBdr>
        </w:div>
        <w:div w:id="1483617002">
          <w:marLeft w:val="0"/>
          <w:marRight w:val="0"/>
          <w:marTop w:val="0"/>
          <w:marBottom w:val="0"/>
          <w:divBdr>
            <w:top w:val="none" w:sz="0" w:space="0" w:color="auto"/>
            <w:left w:val="none" w:sz="0" w:space="0" w:color="auto"/>
            <w:bottom w:val="none" w:sz="0" w:space="0" w:color="auto"/>
            <w:right w:val="none" w:sz="0" w:space="0" w:color="auto"/>
          </w:divBdr>
        </w:div>
      </w:divsChild>
    </w:div>
    <w:div w:id="1606310170">
      <w:bodyDiv w:val="1"/>
      <w:marLeft w:val="0"/>
      <w:marRight w:val="0"/>
      <w:marTop w:val="0"/>
      <w:marBottom w:val="0"/>
      <w:divBdr>
        <w:top w:val="none" w:sz="0" w:space="0" w:color="auto"/>
        <w:left w:val="none" w:sz="0" w:space="0" w:color="auto"/>
        <w:bottom w:val="none" w:sz="0" w:space="0" w:color="auto"/>
        <w:right w:val="none" w:sz="0" w:space="0" w:color="auto"/>
      </w:divBdr>
      <w:divsChild>
        <w:div w:id="177280355">
          <w:marLeft w:val="0"/>
          <w:marRight w:val="0"/>
          <w:marTop w:val="0"/>
          <w:marBottom w:val="0"/>
          <w:divBdr>
            <w:top w:val="none" w:sz="0" w:space="0" w:color="auto"/>
            <w:left w:val="none" w:sz="0" w:space="0" w:color="auto"/>
            <w:bottom w:val="none" w:sz="0" w:space="0" w:color="auto"/>
            <w:right w:val="none" w:sz="0" w:space="0" w:color="auto"/>
          </w:divBdr>
        </w:div>
        <w:div w:id="2117945283">
          <w:marLeft w:val="0"/>
          <w:marRight w:val="0"/>
          <w:marTop w:val="0"/>
          <w:marBottom w:val="0"/>
          <w:divBdr>
            <w:top w:val="none" w:sz="0" w:space="0" w:color="auto"/>
            <w:left w:val="none" w:sz="0" w:space="0" w:color="auto"/>
            <w:bottom w:val="none" w:sz="0" w:space="0" w:color="auto"/>
            <w:right w:val="none" w:sz="0" w:space="0" w:color="auto"/>
          </w:divBdr>
        </w:div>
        <w:div w:id="1000428831">
          <w:marLeft w:val="0"/>
          <w:marRight w:val="0"/>
          <w:marTop w:val="0"/>
          <w:marBottom w:val="0"/>
          <w:divBdr>
            <w:top w:val="none" w:sz="0" w:space="0" w:color="auto"/>
            <w:left w:val="none" w:sz="0" w:space="0" w:color="auto"/>
            <w:bottom w:val="none" w:sz="0" w:space="0" w:color="auto"/>
            <w:right w:val="none" w:sz="0" w:space="0" w:color="auto"/>
          </w:divBdr>
          <w:divsChild>
            <w:div w:id="742603511">
              <w:marLeft w:val="0"/>
              <w:marRight w:val="0"/>
              <w:marTop w:val="0"/>
              <w:marBottom w:val="0"/>
              <w:divBdr>
                <w:top w:val="none" w:sz="0" w:space="0" w:color="auto"/>
                <w:left w:val="none" w:sz="0" w:space="0" w:color="auto"/>
                <w:bottom w:val="none" w:sz="0" w:space="0" w:color="auto"/>
                <w:right w:val="none" w:sz="0" w:space="0" w:color="auto"/>
              </w:divBdr>
            </w:div>
            <w:div w:id="1174108114">
              <w:marLeft w:val="0"/>
              <w:marRight w:val="0"/>
              <w:marTop w:val="0"/>
              <w:marBottom w:val="0"/>
              <w:divBdr>
                <w:top w:val="none" w:sz="0" w:space="0" w:color="auto"/>
                <w:left w:val="none" w:sz="0" w:space="0" w:color="auto"/>
                <w:bottom w:val="none" w:sz="0" w:space="0" w:color="auto"/>
                <w:right w:val="none" w:sz="0" w:space="0" w:color="auto"/>
              </w:divBdr>
            </w:div>
            <w:div w:id="1874883834">
              <w:marLeft w:val="0"/>
              <w:marRight w:val="0"/>
              <w:marTop w:val="0"/>
              <w:marBottom w:val="0"/>
              <w:divBdr>
                <w:top w:val="none" w:sz="0" w:space="0" w:color="auto"/>
                <w:left w:val="none" w:sz="0" w:space="0" w:color="auto"/>
                <w:bottom w:val="none" w:sz="0" w:space="0" w:color="auto"/>
                <w:right w:val="none" w:sz="0" w:space="0" w:color="auto"/>
              </w:divBdr>
            </w:div>
            <w:div w:id="805510707">
              <w:marLeft w:val="0"/>
              <w:marRight w:val="0"/>
              <w:marTop w:val="0"/>
              <w:marBottom w:val="0"/>
              <w:divBdr>
                <w:top w:val="none" w:sz="0" w:space="0" w:color="auto"/>
                <w:left w:val="none" w:sz="0" w:space="0" w:color="auto"/>
                <w:bottom w:val="none" w:sz="0" w:space="0" w:color="auto"/>
                <w:right w:val="none" w:sz="0" w:space="0" w:color="auto"/>
              </w:divBdr>
            </w:div>
            <w:div w:id="384373085">
              <w:marLeft w:val="0"/>
              <w:marRight w:val="0"/>
              <w:marTop w:val="0"/>
              <w:marBottom w:val="0"/>
              <w:divBdr>
                <w:top w:val="none" w:sz="0" w:space="0" w:color="auto"/>
                <w:left w:val="none" w:sz="0" w:space="0" w:color="auto"/>
                <w:bottom w:val="none" w:sz="0" w:space="0" w:color="auto"/>
                <w:right w:val="none" w:sz="0" w:space="0" w:color="auto"/>
              </w:divBdr>
            </w:div>
            <w:div w:id="151651787">
              <w:marLeft w:val="0"/>
              <w:marRight w:val="0"/>
              <w:marTop w:val="0"/>
              <w:marBottom w:val="0"/>
              <w:divBdr>
                <w:top w:val="none" w:sz="0" w:space="0" w:color="auto"/>
                <w:left w:val="none" w:sz="0" w:space="0" w:color="auto"/>
                <w:bottom w:val="none" w:sz="0" w:space="0" w:color="auto"/>
                <w:right w:val="none" w:sz="0" w:space="0" w:color="auto"/>
              </w:divBdr>
            </w:div>
            <w:div w:id="1902472620">
              <w:marLeft w:val="0"/>
              <w:marRight w:val="0"/>
              <w:marTop w:val="0"/>
              <w:marBottom w:val="0"/>
              <w:divBdr>
                <w:top w:val="none" w:sz="0" w:space="0" w:color="auto"/>
                <w:left w:val="none" w:sz="0" w:space="0" w:color="auto"/>
                <w:bottom w:val="none" w:sz="0" w:space="0" w:color="auto"/>
                <w:right w:val="none" w:sz="0" w:space="0" w:color="auto"/>
              </w:divBdr>
            </w:div>
            <w:div w:id="120802956">
              <w:marLeft w:val="0"/>
              <w:marRight w:val="0"/>
              <w:marTop w:val="0"/>
              <w:marBottom w:val="0"/>
              <w:divBdr>
                <w:top w:val="none" w:sz="0" w:space="0" w:color="auto"/>
                <w:left w:val="none" w:sz="0" w:space="0" w:color="auto"/>
                <w:bottom w:val="none" w:sz="0" w:space="0" w:color="auto"/>
                <w:right w:val="none" w:sz="0" w:space="0" w:color="auto"/>
              </w:divBdr>
            </w:div>
            <w:div w:id="1820268487">
              <w:marLeft w:val="0"/>
              <w:marRight w:val="0"/>
              <w:marTop w:val="0"/>
              <w:marBottom w:val="0"/>
              <w:divBdr>
                <w:top w:val="none" w:sz="0" w:space="0" w:color="auto"/>
                <w:left w:val="none" w:sz="0" w:space="0" w:color="auto"/>
                <w:bottom w:val="none" w:sz="0" w:space="0" w:color="auto"/>
                <w:right w:val="none" w:sz="0" w:space="0" w:color="auto"/>
              </w:divBdr>
            </w:div>
            <w:div w:id="758479854">
              <w:marLeft w:val="0"/>
              <w:marRight w:val="0"/>
              <w:marTop w:val="0"/>
              <w:marBottom w:val="0"/>
              <w:divBdr>
                <w:top w:val="none" w:sz="0" w:space="0" w:color="auto"/>
                <w:left w:val="none" w:sz="0" w:space="0" w:color="auto"/>
                <w:bottom w:val="none" w:sz="0" w:space="0" w:color="auto"/>
                <w:right w:val="none" w:sz="0" w:space="0" w:color="auto"/>
              </w:divBdr>
            </w:div>
            <w:div w:id="1957833021">
              <w:marLeft w:val="0"/>
              <w:marRight w:val="0"/>
              <w:marTop w:val="0"/>
              <w:marBottom w:val="0"/>
              <w:divBdr>
                <w:top w:val="none" w:sz="0" w:space="0" w:color="auto"/>
                <w:left w:val="none" w:sz="0" w:space="0" w:color="auto"/>
                <w:bottom w:val="none" w:sz="0" w:space="0" w:color="auto"/>
                <w:right w:val="none" w:sz="0" w:space="0" w:color="auto"/>
              </w:divBdr>
            </w:div>
            <w:div w:id="1263220689">
              <w:marLeft w:val="0"/>
              <w:marRight w:val="0"/>
              <w:marTop w:val="0"/>
              <w:marBottom w:val="0"/>
              <w:divBdr>
                <w:top w:val="none" w:sz="0" w:space="0" w:color="auto"/>
                <w:left w:val="none" w:sz="0" w:space="0" w:color="auto"/>
                <w:bottom w:val="none" w:sz="0" w:space="0" w:color="auto"/>
                <w:right w:val="none" w:sz="0" w:space="0" w:color="auto"/>
              </w:divBdr>
            </w:div>
            <w:div w:id="1354695529">
              <w:marLeft w:val="0"/>
              <w:marRight w:val="0"/>
              <w:marTop w:val="0"/>
              <w:marBottom w:val="0"/>
              <w:divBdr>
                <w:top w:val="none" w:sz="0" w:space="0" w:color="auto"/>
                <w:left w:val="none" w:sz="0" w:space="0" w:color="auto"/>
                <w:bottom w:val="none" w:sz="0" w:space="0" w:color="auto"/>
                <w:right w:val="none" w:sz="0" w:space="0" w:color="auto"/>
              </w:divBdr>
            </w:div>
            <w:div w:id="645403850">
              <w:marLeft w:val="0"/>
              <w:marRight w:val="0"/>
              <w:marTop w:val="0"/>
              <w:marBottom w:val="0"/>
              <w:divBdr>
                <w:top w:val="none" w:sz="0" w:space="0" w:color="auto"/>
                <w:left w:val="none" w:sz="0" w:space="0" w:color="auto"/>
                <w:bottom w:val="none" w:sz="0" w:space="0" w:color="auto"/>
                <w:right w:val="none" w:sz="0" w:space="0" w:color="auto"/>
              </w:divBdr>
            </w:div>
            <w:div w:id="421217776">
              <w:marLeft w:val="0"/>
              <w:marRight w:val="0"/>
              <w:marTop w:val="0"/>
              <w:marBottom w:val="0"/>
              <w:divBdr>
                <w:top w:val="none" w:sz="0" w:space="0" w:color="auto"/>
                <w:left w:val="none" w:sz="0" w:space="0" w:color="auto"/>
                <w:bottom w:val="none" w:sz="0" w:space="0" w:color="auto"/>
                <w:right w:val="none" w:sz="0" w:space="0" w:color="auto"/>
              </w:divBdr>
            </w:div>
            <w:div w:id="1150748229">
              <w:marLeft w:val="0"/>
              <w:marRight w:val="0"/>
              <w:marTop w:val="0"/>
              <w:marBottom w:val="0"/>
              <w:divBdr>
                <w:top w:val="none" w:sz="0" w:space="0" w:color="auto"/>
                <w:left w:val="none" w:sz="0" w:space="0" w:color="auto"/>
                <w:bottom w:val="none" w:sz="0" w:space="0" w:color="auto"/>
                <w:right w:val="none" w:sz="0" w:space="0" w:color="auto"/>
              </w:divBdr>
            </w:div>
            <w:div w:id="320619163">
              <w:marLeft w:val="0"/>
              <w:marRight w:val="0"/>
              <w:marTop w:val="0"/>
              <w:marBottom w:val="0"/>
              <w:divBdr>
                <w:top w:val="none" w:sz="0" w:space="0" w:color="auto"/>
                <w:left w:val="none" w:sz="0" w:space="0" w:color="auto"/>
                <w:bottom w:val="none" w:sz="0" w:space="0" w:color="auto"/>
                <w:right w:val="none" w:sz="0" w:space="0" w:color="auto"/>
              </w:divBdr>
            </w:div>
            <w:div w:id="1109473937">
              <w:marLeft w:val="0"/>
              <w:marRight w:val="0"/>
              <w:marTop w:val="0"/>
              <w:marBottom w:val="0"/>
              <w:divBdr>
                <w:top w:val="none" w:sz="0" w:space="0" w:color="auto"/>
                <w:left w:val="none" w:sz="0" w:space="0" w:color="auto"/>
                <w:bottom w:val="none" w:sz="0" w:space="0" w:color="auto"/>
                <w:right w:val="none" w:sz="0" w:space="0" w:color="auto"/>
              </w:divBdr>
            </w:div>
            <w:div w:id="182791490">
              <w:marLeft w:val="0"/>
              <w:marRight w:val="0"/>
              <w:marTop w:val="0"/>
              <w:marBottom w:val="0"/>
              <w:divBdr>
                <w:top w:val="none" w:sz="0" w:space="0" w:color="auto"/>
                <w:left w:val="none" w:sz="0" w:space="0" w:color="auto"/>
                <w:bottom w:val="none" w:sz="0" w:space="0" w:color="auto"/>
                <w:right w:val="none" w:sz="0" w:space="0" w:color="auto"/>
              </w:divBdr>
            </w:div>
            <w:div w:id="2001688156">
              <w:marLeft w:val="0"/>
              <w:marRight w:val="0"/>
              <w:marTop w:val="0"/>
              <w:marBottom w:val="0"/>
              <w:divBdr>
                <w:top w:val="none" w:sz="0" w:space="0" w:color="auto"/>
                <w:left w:val="none" w:sz="0" w:space="0" w:color="auto"/>
                <w:bottom w:val="none" w:sz="0" w:space="0" w:color="auto"/>
                <w:right w:val="none" w:sz="0" w:space="0" w:color="auto"/>
              </w:divBdr>
            </w:div>
          </w:divsChild>
        </w:div>
        <w:div w:id="804355360">
          <w:marLeft w:val="0"/>
          <w:marRight w:val="0"/>
          <w:marTop w:val="0"/>
          <w:marBottom w:val="0"/>
          <w:divBdr>
            <w:top w:val="none" w:sz="0" w:space="0" w:color="auto"/>
            <w:left w:val="none" w:sz="0" w:space="0" w:color="auto"/>
            <w:bottom w:val="none" w:sz="0" w:space="0" w:color="auto"/>
            <w:right w:val="none" w:sz="0" w:space="0" w:color="auto"/>
          </w:divBdr>
          <w:divsChild>
            <w:div w:id="1876459316">
              <w:marLeft w:val="0"/>
              <w:marRight w:val="0"/>
              <w:marTop w:val="0"/>
              <w:marBottom w:val="0"/>
              <w:divBdr>
                <w:top w:val="none" w:sz="0" w:space="0" w:color="auto"/>
                <w:left w:val="none" w:sz="0" w:space="0" w:color="auto"/>
                <w:bottom w:val="none" w:sz="0" w:space="0" w:color="auto"/>
                <w:right w:val="none" w:sz="0" w:space="0" w:color="auto"/>
              </w:divBdr>
            </w:div>
            <w:div w:id="1339188193">
              <w:marLeft w:val="0"/>
              <w:marRight w:val="0"/>
              <w:marTop w:val="0"/>
              <w:marBottom w:val="0"/>
              <w:divBdr>
                <w:top w:val="none" w:sz="0" w:space="0" w:color="auto"/>
                <w:left w:val="none" w:sz="0" w:space="0" w:color="auto"/>
                <w:bottom w:val="none" w:sz="0" w:space="0" w:color="auto"/>
                <w:right w:val="none" w:sz="0" w:space="0" w:color="auto"/>
              </w:divBdr>
            </w:div>
            <w:div w:id="14403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018889">
      <w:bodyDiv w:val="1"/>
      <w:marLeft w:val="0"/>
      <w:marRight w:val="0"/>
      <w:marTop w:val="0"/>
      <w:marBottom w:val="0"/>
      <w:divBdr>
        <w:top w:val="none" w:sz="0" w:space="0" w:color="auto"/>
        <w:left w:val="none" w:sz="0" w:space="0" w:color="auto"/>
        <w:bottom w:val="none" w:sz="0" w:space="0" w:color="auto"/>
        <w:right w:val="none" w:sz="0" w:space="0" w:color="auto"/>
      </w:divBdr>
      <w:divsChild>
        <w:div w:id="1987467288">
          <w:marLeft w:val="0"/>
          <w:marRight w:val="0"/>
          <w:marTop w:val="0"/>
          <w:marBottom w:val="0"/>
          <w:divBdr>
            <w:top w:val="none" w:sz="0" w:space="0" w:color="auto"/>
            <w:left w:val="none" w:sz="0" w:space="0" w:color="auto"/>
            <w:bottom w:val="none" w:sz="0" w:space="0" w:color="auto"/>
            <w:right w:val="none" w:sz="0" w:space="0" w:color="auto"/>
          </w:divBdr>
        </w:div>
        <w:div w:id="617030158">
          <w:marLeft w:val="0"/>
          <w:marRight w:val="0"/>
          <w:marTop w:val="0"/>
          <w:marBottom w:val="0"/>
          <w:divBdr>
            <w:top w:val="none" w:sz="0" w:space="0" w:color="auto"/>
            <w:left w:val="none" w:sz="0" w:space="0" w:color="auto"/>
            <w:bottom w:val="none" w:sz="0" w:space="0" w:color="auto"/>
            <w:right w:val="none" w:sz="0" w:space="0" w:color="auto"/>
          </w:divBdr>
        </w:div>
        <w:div w:id="348339334">
          <w:marLeft w:val="0"/>
          <w:marRight w:val="0"/>
          <w:marTop w:val="0"/>
          <w:marBottom w:val="0"/>
          <w:divBdr>
            <w:top w:val="none" w:sz="0" w:space="0" w:color="auto"/>
            <w:left w:val="none" w:sz="0" w:space="0" w:color="auto"/>
            <w:bottom w:val="none" w:sz="0" w:space="0" w:color="auto"/>
            <w:right w:val="none" w:sz="0" w:space="0" w:color="auto"/>
          </w:divBdr>
        </w:div>
        <w:div w:id="1206790109">
          <w:marLeft w:val="0"/>
          <w:marRight w:val="0"/>
          <w:marTop w:val="0"/>
          <w:marBottom w:val="0"/>
          <w:divBdr>
            <w:top w:val="none" w:sz="0" w:space="0" w:color="auto"/>
            <w:left w:val="none" w:sz="0" w:space="0" w:color="auto"/>
            <w:bottom w:val="none" w:sz="0" w:space="0" w:color="auto"/>
            <w:right w:val="none" w:sz="0" w:space="0" w:color="auto"/>
          </w:divBdr>
        </w:div>
        <w:div w:id="790176128">
          <w:marLeft w:val="0"/>
          <w:marRight w:val="0"/>
          <w:marTop w:val="0"/>
          <w:marBottom w:val="0"/>
          <w:divBdr>
            <w:top w:val="none" w:sz="0" w:space="0" w:color="auto"/>
            <w:left w:val="none" w:sz="0" w:space="0" w:color="auto"/>
            <w:bottom w:val="none" w:sz="0" w:space="0" w:color="auto"/>
            <w:right w:val="none" w:sz="0" w:space="0" w:color="auto"/>
          </w:divBdr>
        </w:div>
        <w:div w:id="1686713450">
          <w:marLeft w:val="0"/>
          <w:marRight w:val="0"/>
          <w:marTop w:val="0"/>
          <w:marBottom w:val="0"/>
          <w:divBdr>
            <w:top w:val="none" w:sz="0" w:space="0" w:color="auto"/>
            <w:left w:val="none" w:sz="0" w:space="0" w:color="auto"/>
            <w:bottom w:val="none" w:sz="0" w:space="0" w:color="auto"/>
            <w:right w:val="none" w:sz="0" w:space="0" w:color="auto"/>
          </w:divBdr>
        </w:div>
        <w:div w:id="212542850">
          <w:marLeft w:val="0"/>
          <w:marRight w:val="0"/>
          <w:marTop w:val="0"/>
          <w:marBottom w:val="0"/>
          <w:divBdr>
            <w:top w:val="none" w:sz="0" w:space="0" w:color="auto"/>
            <w:left w:val="none" w:sz="0" w:space="0" w:color="auto"/>
            <w:bottom w:val="none" w:sz="0" w:space="0" w:color="auto"/>
            <w:right w:val="none" w:sz="0" w:space="0" w:color="auto"/>
          </w:divBdr>
        </w:div>
        <w:div w:id="684483105">
          <w:marLeft w:val="0"/>
          <w:marRight w:val="0"/>
          <w:marTop w:val="0"/>
          <w:marBottom w:val="0"/>
          <w:divBdr>
            <w:top w:val="none" w:sz="0" w:space="0" w:color="auto"/>
            <w:left w:val="none" w:sz="0" w:space="0" w:color="auto"/>
            <w:bottom w:val="none" w:sz="0" w:space="0" w:color="auto"/>
            <w:right w:val="none" w:sz="0" w:space="0" w:color="auto"/>
          </w:divBdr>
        </w:div>
        <w:div w:id="690835699">
          <w:marLeft w:val="0"/>
          <w:marRight w:val="0"/>
          <w:marTop w:val="0"/>
          <w:marBottom w:val="0"/>
          <w:divBdr>
            <w:top w:val="none" w:sz="0" w:space="0" w:color="auto"/>
            <w:left w:val="none" w:sz="0" w:space="0" w:color="auto"/>
            <w:bottom w:val="none" w:sz="0" w:space="0" w:color="auto"/>
            <w:right w:val="none" w:sz="0" w:space="0" w:color="auto"/>
          </w:divBdr>
        </w:div>
        <w:div w:id="620916002">
          <w:marLeft w:val="0"/>
          <w:marRight w:val="0"/>
          <w:marTop w:val="0"/>
          <w:marBottom w:val="0"/>
          <w:divBdr>
            <w:top w:val="none" w:sz="0" w:space="0" w:color="auto"/>
            <w:left w:val="none" w:sz="0" w:space="0" w:color="auto"/>
            <w:bottom w:val="none" w:sz="0" w:space="0" w:color="auto"/>
            <w:right w:val="none" w:sz="0" w:space="0" w:color="auto"/>
          </w:divBdr>
        </w:div>
        <w:div w:id="1985160846">
          <w:marLeft w:val="0"/>
          <w:marRight w:val="0"/>
          <w:marTop w:val="0"/>
          <w:marBottom w:val="0"/>
          <w:divBdr>
            <w:top w:val="none" w:sz="0" w:space="0" w:color="auto"/>
            <w:left w:val="none" w:sz="0" w:space="0" w:color="auto"/>
            <w:bottom w:val="none" w:sz="0" w:space="0" w:color="auto"/>
            <w:right w:val="none" w:sz="0" w:space="0" w:color="auto"/>
          </w:divBdr>
        </w:div>
        <w:div w:id="831726535">
          <w:marLeft w:val="0"/>
          <w:marRight w:val="0"/>
          <w:marTop w:val="0"/>
          <w:marBottom w:val="0"/>
          <w:divBdr>
            <w:top w:val="none" w:sz="0" w:space="0" w:color="auto"/>
            <w:left w:val="none" w:sz="0" w:space="0" w:color="auto"/>
            <w:bottom w:val="none" w:sz="0" w:space="0" w:color="auto"/>
            <w:right w:val="none" w:sz="0" w:space="0" w:color="auto"/>
          </w:divBdr>
        </w:div>
        <w:div w:id="970669133">
          <w:marLeft w:val="0"/>
          <w:marRight w:val="0"/>
          <w:marTop w:val="0"/>
          <w:marBottom w:val="0"/>
          <w:divBdr>
            <w:top w:val="none" w:sz="0" w:space="0" w:color="auto"/>
            <w:left w:val="none" w:sz="0" w:space="0" w:color="auto"/>
            <w:bottom w:val="none" w:sz="0" w:space="0" w:color="auto"/>
            <w:right w:val="none" w:sz="0" w:space="0" w:color="auto"/>
          </w:divBdr>
        </w:div>
        <w:div w:id="157039810">
          <w:marLeft w:val="0"/>
          <w:marRight w:val="0"/>
          <w:marTop w:val="0"/>
          <w:marBottom w:val="0"/>
          <w:divBdr>
            <w:top w:val="none" w:sz="0" w:space="0" w:color="auto"/>
            <w:left w:val="none" w:sz="0" w:space="0" w:color="auto"/>
            <w:bottom w:val="none" w:sz="0" w:space="0" w:color="auto"/>
            <w:right w:val="none" w:sz="0" w:space="0" w:color="auto"/>
          </w:divBdr>
        </w:div>
        <w:div w:id="2128043178">
          <w:marLeft w:val="0"/>
          <w:marRight w:val="0"/>
          <w:marTop w:val="0"/>
          <w:marBottom w:val="0"/>
          <w:divBdr>
            <w:top w:val="none" w:sz="0" w:space="0" w:color="auto"/>
            <w:left w:val="none" w:sz="0" w:space="0" w:color="auto"/>
            <w:bottom w:val="none" w:sz="0" w:space="0" w:color="auto"/>
            <w:right w:val="none" w:sz="0" w:space="0" w:color="auto"/>
          </w:divBdr>
        </w:div>
        <w:div w:id="2142992671">
          <w:marLeft w:val="0"/>
          <w:marRight w:val="0"/>
          <w:marTop w:val="0"/>
          <w:marBottom w:val="0"/>
          <w:divBdr>
            <w:top w:val="none" w:sz="0" w:space="0" w:color="auto"/>
            <w:left w:val="none" w:sz="0" w:space="0" w:color="auto"/>
            <w:bottom w:val="none" w:sz="0" w:space="0" w:color="auto"/>
            <w:right w:val="none" w:sz="0" w:space="0" w:color="auto"/>
          </w:divBdr>
        </w:div>
        <w:div w:id="262959526">
          <w:marLeft w:val="0"/>
          <w:marRight w:val="0"/>
          <w:marTop w:val="0"/>
          <w:marBottom w:val="0"/>
          <w:divBdr>
            <w:top w:val="none" w:sz="0" w:space="0" w:color="auto"/>
            <w:left w:val="none" w:sz="0" w:space="0" w:color="auto"/>
            <w:bottom w:val="none" w:sz="0" w:space="0" w:color="auto"/>
            <w:right w:val="none" w:sz="0" w:space="0" w:color="auto"/>
          </w:divBdr>
        </w:div>
        <w:div w:id="887373990">
          <w:marLeft w:val="0"/>
          <w:marRight w:val="0"/>
          <w:marTop w:val="0"/>
          <w:marBottom w:val="0"/>
          <w:divBdr>
            <w:top w:val="none" w:sz="0" w:space="0" w:color="auto"/>
            <w:left w:val="none" w:sz="0" w:space="0" w:color="auto"/>
            <w:bottom w:val="none" w:sz="0" w:space="0" w:color="auto"/>
            <w:right w:val="none" w:sz="0" w:space="0" w:color="auto"/>
          </w:divBdr>
        </w:div>
        <w:div w:id="1893926404">
          <w:marLeft w:val="0"/>
          <w:marRight w:val="0"/>
          <w:marTop w:val="0"/>
          <w:marBottom w:val="0"/>
          <w:divBdr>
            <w:top w:val="none" w:sz="0" w:space="0" w:color="auto"/>
            <w:left w:val="none" w:sz="0" w:space="0" w:color="auto"/>
            <w:bottom w:val="none" w:sz="0" w:space="0" w:color="auto"/>
            <w:right w:val="none" w:sz="0" w:space="0" w:color="auto"/>
          </w:divBdr>
        </w:div>
        <w:div w:id="1974943494">
          <w:marLeft w:val="0"/>
          <w:marRight w:val="0"/>
          <w:marTop w:val="0"/>
          <w:marBottom w:val="0"/>
          <w:divBdr>
            <w:top w:val="none" w:sz="0" w:space="0" w:color="auto"/>
            <w:left w:val="none" w:sz="0" w:space="0" w:color="auto"/>
            <w:bottom w:val="none" w:sz="0" w:space="0" w:color="auto"/>
            <w:right w:val="none" w:sz="0" w:space="0" w:color="auto"/>
          </w:divBdr>
        </w:div>
      </w:divsChild>
    </w:div>
    <w:div w:id="1747265094">
      <w:bodyDiv w:val="1"/>
      <w:marLeft w:val="0"/>
      <w:marRight w:val="0"/>
      <w:marTop w:val="0"/>
      <w:marBottom w:val="0"/>
      <w:divBdr>
        <w:top w:val="none" w:sz="0" w:space="0" w:color="auto"/>
        <w:left w:val="none" w:sz="0" w:space="0" w:color="auto"/>
        <w:bottom w:val="none" w:sz="0" w:space="0" w:color="auto"/>
        <w:right w:val="none" w:sz="0" w:space="0" w:color="auto"/>
      </w:divBdr>
      <w:divsChild>
        <w:div w:id="697508350">
          <w:marLeft w:val="0"/>
          <w:marRight w:val="0"/>
          <w:marTop w:val="0"/>
          <w:marBottom w:val="0"/>
          <w:divBdr>
            <w:top w:val="none" w:sz="0" w:space="0" w:color="auto"/>
            <w:left w:val="none" w:sz="0" w:space="0" w:color="auto"/>
            <w:bottom w:val="none" w:sz="0" w:space="0" w:color="auto"/>
            <w:right w:val="none" w:sz="0" w:space="0" w:color="auto"/>
          </w:divBdr>
          <w:divsChild>
            <w:div w:id="1677146623">
              <w:marLeft w:val="0"/>
              <w:marRight w:val="0"/>
              <w:marTop w:val="0"/>
              <w:marBottom w:val="0"/>
              <w:divBdr>
                <w:top w:val="none" w:sz="0" w:space="0" w:color="auto"/>
                <w:left w:val="none" w:sz="0" w:space="0" w:color="auto"/>
                <w:bottom w:val="none" w:sz="0" w:space="0" w:color="auto"/>
                <w:right w:val="none" w:sz="0" w:space="0" w:color="auto"/>
              </w:divBdr>
            </w:div>
            <w:div w:id="191234736">
              <w:marLeft w:val="0"/>
              <w:marRight w:val="0"/>
              <w:marTop w:val="0"/>
              <w:marBottom w:val="0"/>
              <w:divBdr>
                <w:top w:val="none" w:sz="0" w:space="0" w:color="auto"/>
                <w:left w:val="none" w:sz="0" w:space="0" w:color="auto"/>
                <w:bottom w:val="none" w:sz="0" w:space="0" w:color="auto"/>
                <w:right w:val="none" w:sz="0" w:space="0" w:color="auto"/>
              </w:divBdr>
            </w:div>
            <w:div w:id="819230345">
              <w:marLeft w:val="0"/>
              <w:marRight w:val="0"/>
              <w:marTop w:val="0"/>
              <w:marBottom w:val="0"/>
              <w:divBdr>
                <w:top w:val="none" w:sz="0" w:space="0" w:color="auto"/>
                <w:left w:val="none" w:sz="0" w:space="0" w:color="auto"/>
                <w:bottom w:val="none" w:sz="0" w:space="0" w:color="auto"/>
                <w:right w:val="none" w:sz="0" w:space="0" w:color="auto"/>
              </w:divBdr>
            </w:div>
            <w:div w:id="56978468">
              <w:marLeft w:val="0"/>
              <w:marRight w:val="0"/>
              <w:marTop w:val="0"/>
              <w:marBottom w:val="0"/>
              <w:divBdr>
                <w:top w:val="none" w:sz="0" w:space="0" w:color="auto"/>
                <w:left w:val="none" w:sz="0" w:space="0" w:color="auto"/>
                <w:bottom w:val="none" w:sz="0" w:space="0" w:color="auto"/>
                <w:right w:val="none" w:sz="0" w:space="0" w:color="auto"/>
              </w:divBdr>
            </w:div>
            <w:div w:id="2091613824">
              <w:marLeft w:val="0"/>
              <w:marRight w:val="0"/>
              <w:marTop w:val="0"/>
              <w:marBottom w:val="0"/>
              <w:divBdr>
                <w:top w:val="none" w:sz="0" w:space="0" w:color="auto"/>
                <w:left w:val="none" w:sz="0" w:space="0" w:color="auto"/>
                <w:bottom w:val="none" w:sz="0" w:space="0" w:color="auto"/>
                <w:right w:val="none" w:sz="0" w:space="0" w:color="auto"/>
              </w:divBdr>
            </w:div>
            <w:div w:id="285621473">
              <w:marLeft w:val="0"/>
              <w:marRight w:val="0"/>
              <w:marTop w:val="0"/>
              <w:marBottom w:val="0"/>
              <w:divBdr>
                <w:top w:val="none" w:sz="0" w:space="0" w:color="auto"/>
                <w:left w:val="none" w:sz="0" w:space="0" w:color="auto"/>
                <w:bottom w:val="none" w:sz="0" w:space="0" w:color="auto"/>
                <w:right w:val="none" w:sz="0" w:space="0" w:color="auto"/>
              </w:divBdr>
            </w:div>
            <w:div w:id="179702180">
              <w:marLeft w:val="0"/>
              <w:marRight w:val="0"/>
              <w:marTop w:val="0"/>
              <w:marBottom w:val="0"/>
              <w:divBdr>
                <w:top w:val="none" w:sz="0" w:space="0" w:color="auto"/>
                <w:left w:val="none" w:sz="0" w:space="0" w:color="auto"/>
                <w:bottom w:val="none" w:sz="0" w:space="0" w:color="auto"/>
                <w:right w:val="none" w:sz="0" w:space="0" w:color="auto"/>
              </w:divBdr>
            </w:div>
            <w:div w:id="1871260030">
              <w:marLeft w:val="0"/>
              <w:marRight w:val="0"/>
              <w:marTop w:val="0"/>
              <w:marBottom w:val="0"/>
              <w:divBdr>
                <w:top w:val="none" w:sz="0" w:space="0" w:color="auto"/>
                <w:left w:val="none" w:sz="0" w:space="0" w:color="auto"/>
                <w:bottom w:val="none" w:sz="0" w:space="0" w:color="auto"/>
                <w:right w:val="none" w:sz="0" w:space="0" w:color="auto"/>
              </w:divBdr>
            </w:div>
            <w:div w:id="1252356332">
              <w:marLeft w:val="0"/>
              <w:marRight w:val="0"/>
              <w:marTop w:val="0"/>
              <w:marBottom w:val="0"/>
              <w:divBdr>
                <w:top w:val="none" w:sz="0" w:space="0" w:color="auto"/>
                <w:left w:val="none" w:sz="0" w:space="0" w:color="auto"/>
                <w:bottom w:val="none" w:sz="0" w:space="0" w:color="auto"/>
                <w:right w:val="none" w:sz="0" w:space="0" w:color="auto"/>
              </w:divBdr>
            </w:div>
          </w:divsChild>
        </w:div>
        <w:div w:id="1288128002">
          <w:marLeft w:val="0"/>
          <w:marRight w:val="0"/>
          <w:marTop w:val="0"/>
          <w:marBottom w:val="0"/>
          <w:divBdr>
            <w:top w:val="none" w:sz="0" w:space="0" w:color="auto"/>
            <w:left w:val="none" w:sz="0" w:space="0" w:color="auto"/>
            <w:bottom w:val="none" w:sz="0" w:space="0" w:color="auto"/>
            <w:right w:val="none" w:sz="0" w:space="0" w:color="auto"/>
          </w:divBdr>
          <w:divsChild>
            <w:div w:id="366444284">
              <w:marLeft w:val="0"/>
              <w:marRight w:val="0"/>
              <w:marTop w:val="0"/>
              <w:marBottom w:val="0"/>
              <w:divBdr>
                <w:top w:val="none" w:sz="0" w:space="0" w:color="auto"/>
                <w:left w:val="none" w:sz="0" w:space="0" w:color="auto"/>
                <w:bottom w:val="none" w:sz="0" w:space="0" w:color="auto"/>
                <w:right w:val="none" w:sz="0" w:space="0" w:color="auto"/>
              </w:divBdr>
            </w:div>
            <w:div w:id="878198811">
              <w:marLeft w:val="0"/>
              <w:marRight w:val="0"/>
              <w:marTop w:val="0"/>
              <w:marBottom w:val="0"/>
              <w:divBdr>
                <w:top w:val="none" w:sz="0" w:space="0" w:color="auto"/>
                <w:left w:val="none" w:sz="0" w:space="0" w:color="auto"/>
                <w:bottom w:val="none" w:sz="0" w:space="0" w:color="auto"/>
                <w:right w:val="none" w:sz="0" w:space="0" w:color="auto"/>
              </w:divBdr>
            </w:div>
            <w:div w:id="61562965">
              <w:marLeft w:val="0"/>
              <w:marRight w:val="0"/>
              <w:marTop w:val="0"/>
              <w:marBottom w:val="0"/>
              <w:divBdr>
                <w:top w:val="none" w:sz="0" w:space="0" w:color="auto"/>
                <w:left w:val="none" w:sz="0" w:space="0" w:color="auto"/>
                <w:bottom w:val="none" w:sz="0" w:space="0" w:color="auto"/>
                <w:right w:val="none" w:sz="0" w:space="0" w:color="auto"/>
              </w:divBdr>
            </w:div>
            <w:div w:id="1473324878">
              <w:marLeft w:val="0"/>
              <w:marRight w:val="0"/>
              <w:marTop w:val="0"/>
              <w:marBottom w:val="0"/>
              <w:divBdr>
                <w:top w:val="none" w:sz="0" w:space="0" w:color="auto"/>
                <w:left w:val="none" w:sz="0" w:space="0" w:color="auto"/>
                <w:bottom w:val="none" w:sz="0" w:space="0" w:color="auto"/>
                <w:right w:val="none" w:sz="0" w:space="0" w:color="auto"/>
              </w:divBdr>
            </w:div>
            <w:div w:id="202719210">
              <w:marLeft w:val="0"/>
              <w:marRight w:val="0"/>
              <w:marTop w:val="0"/>
              <w:marBottom w:val="0"/>
              <w:divBdr>
                <w:top w:val="none" w:sz="0" w:space="0" w:color="auto"/>
                <w:left w:val="none" w:sz="0" w:space="0" w:color="auto"/>
                <w:bottom w:val="none" w:sz="0" w:space="0" w:color="auto"/>
                <w:right w:val="none" w:sz="0" w:space="0" w:color="auto"/>
              </w:divBdr>
            </w:div>
            <w:div w:id="1956328623">
              <w:marLeft w:val="0"/>
              <w:marRight w:val="0"/>
              <w:marTop w:val="0"/>
              <w:marBottom w:val="0"/>
              <w:divBdr>
                <w:top w:val="none" w:sz="0" w:space="0" w:color="auto"/>
                <w:left w:val="none" w:sz="0" w:space="0" w:color="auto"/>
                <w:bottom w:val="none" w:sz="0" w:space="0" w:color="auto"/>
                <w:right w:val="none" w:sz="0" w:space="0" w:color="auto"/>
              </w:divBdr>
            </w:div>
            <w:div w:id="1817263117">
              <w:marLeft w:val="0"/>
              <w:marRight w:val="0"/>
              <w:marTop w:val="0"/>
              <w:marBottom w:val="0"/>
              <w:divBdr>
                <w:top w:val="none" w:sz="0" w:space="0" w:color="auto"/>
                <w:left w:val="none" w:sz="0" w:space="0" w:color="auto"/>
                <w:bottom w:val="none" w:sz="0" w:space="0" w:color="auto"/>
                <w:right w:val="none" w:sz="0" w:space="0" w:color="auto"/>
              </w:divBdr>
            </w:div>
            <w:div w:id="1171291423">
              <w:marLeft w:val="0"/>
              <w:marRight w:val="0"/>
              <w:marTop w:val="0"/>
              <w:marBottom w:val="0"/>
              <w:divBdr>
                <w:top w:val="none" w:sz="0" w:space="0" w:color="auto"/>
                <w:left w:val="none" w:sz="0" w:space="0" w:color="auto"/>
                <w:bottom w:val="none" w:sz="0" w:space="0" w:color="auto"/>
                <w:right w:val="none" w:sz="0" w:space="0" w:color="auto"/>
              </w:divBdr>
            </w:div>
            <w:div w:id="700471165">
              <w:marLeft w:val="0"/>
              <w:marRight w:val="0"/>
              <w:marTop w:val="0"/>
              <w:marBottom w:val="0"/>
              <w:divBdr>
                <w:top w:val="none" w:sz="0" w:space="0" w:color="auto"/>
                <w:left w:val="none" w:sz="0" w:space="0" w:color="auto"/>
                <w:bottom w:val="none" w:sz="0" w:space="0" w:color="auto"/>
                <w:right w:val="none" w:sz="0" w:space="0" w:color="auto"/>
              </w:divBdr>
            </w:div>
            <w:div w:id="1738085501">
              <w:marLeft w:val="0"/>
              <w:marRight w:val="0"/>
              <w:marTop w:val="0"/>
              <w:marBottom w:val="0"/>
              <w:divBdr>
                <w:top w:val="none" w:sz="0" w:space="0" w:color="auto"/>
                <w:left w:val="none" w:sz="0" w:space="0" w:color="auto"/>
                <w:bottom w:val="none" w:sz="0" w:space="0" w:color="auto"/>
                <w:right w:val="none" w:sz="0" w:space="0" w:color="auto"/>
              </w:divBdr>
            </w:div>
            <w:div w:id="1267540917">
              <w:marLeft w:val="0"/>
              <w:marRight w:val="0"/>
              <w:marTop w:val="0"/>
              <w:marBottom w:val="0"/>
              <w:divBdr>
                <w:top w:val="none" w:sz="0" w:space="0" w:color="auto"/>
                <w:left w:val="none" w:sz="0" w:space="0" w:color="auto"/>
                <w:bottom w:val="none" w:sz="0" w:space="0" w:color="auto"/>
                <w:right w:val="none" w:sz="0" w:space="0" w:color="auto"/>
              </w:divBdr>
            </w:div>
            <w:div w:id="864100254">
              <w:marLeft w:val="0"/>
              <w:marRight w:val="0"/>
              <w:marTop w:val="0"/>
              <w:marBottom w:val="0"/>
              <w:divBdr>
                <w:top w:val="none" w:sz="0" w:space="0" w:color="auto"/>
                <w:left w:val="none" w:sz="0" w:space="0" w:color="auto"/>
                <w:bottom w:val="none" w:sz="0" w:space="0" w:color="auto"/>
                <w:right w:val="none" w:sz="0" w:space="0" w:color="auto"/>
              </w:divBdr>
            </w:div>
            <w:div w:id="5872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0096">
      <w:bodyDiv w:val="1"/>
      <w:marLeft w:val="0"/>
      <w:marRight w:val="0"/>
      <w:marTop w:val="0"/>
      <w:marBottom w:val="0"/>
      <w:divBdr>
        <w:top w:val="none" w:sz="0" w:space="0" w:color="auto"/>
        <w:left w:val="none" w:sz="0" w:space="0" w:color="auto"/>
        <w:bottom w:val="none" w:sz="0" w:space="0" w:color="auto"/>
        <w:right w:val="none" w:sz="0" w:space="0" w:color="auto"/>
      </w:divBdr>
      <w:divsChild>
        <w:div w:id="1848669564">
          <w:marLeft w:val="0"/>
          <w:marRight w:val="0"/>
          <w:marTop w:val="0"/>
          <w:marBottom w:val="0"/>
          <w:divBdr>
            <w:top w:val="none" w:sz="0" w:space="0" w:color="auto"/>
            <w:left w:val="none" w:sz="0" w:space="0" w:color="auto"/>
            <w:bottom w:val="none" w:sz="0" w:space="0" w:color="auto"/>
            <w:right w:val="none" w:sz="0" w:space="0" w:color="auto"/>
          </w:divBdr>
        </w:div>
        <w:div w:id="1280527950">
          <w:marLeft w:val="0"/>
          <w:marRight w:val="0"/>
          <w:marTop w:val="0"/>
          <w:marBottom w:val="0"/>
          <w:divBdr>
            <w:top w:val="none" w:sz="0" w:space="0" w:color="auto"/>
            <w:left w:val="none" w:sz="0" w:space="0" w:color="auto"/>
            <w:bottom w:val="none" w:sz="0" w:space="0" w:color="auto"/>
            <w:right w:val="none" w:sz="0" w:space="0" w:color="auto"/>
          </w:divBdr>
        </w:div>
        <w:div w:id="1782802581">
          <w:marLeft w:val="0"/>
          <w:marRight w:val="0"/>
          <w:marTop w:val="0"/>
          <w:marBottom w:val="0"/>
          <w:divBdr>
            <w:top w:val="none" w:sz="0" w:space="0" w:color="auto"/>
            <w:left w:val="none" w:sz="0" w:space="0" w:color="auto"/>
            <w:bottom w:val="none" w:sz="0" w:space="0" w:color="auto"/>
            <w:right w:val="none" w:sz="0" w:space="0" w:color="auto"/>
          </w:divBdr>
          <w:divsChild>
            <w:div w:id="345595612">
              <w:marLeft w:val="0"/>
              <w:marRight w:val="0"/>
              <w:marTop w:val="0"/>
              <w:marBottom w:val="0"/>
              <w:divBdr>
                <w:top w:val="none" w:sz="0" w:space="0" w:color="auto"/>
                <w:left w:val="none" w:sz="0" w:space="0" w:color="auto"/>
                <w:bottom w:val="none" w:sz="0" w:space="0" w:color="auto"/>
                <w:right w:val="none" w:sz="0" w:space="0" w:color="auto"/>
              </w:divBdr>
            </w:div>
            <w:div w:id="1621112070">
              <w:marLeft w:val="0"/>
              <w:marRight w:val="0"/>
              <w:marTop w:val="0"/>
              <w:marBottom w:val="0"/>
              <w:divBdr>
                <w:top w:val="none" w:sz="0" w:space="0" w:color="auto"/>
                <w:left w:val="none" w:sz="0" w:space="0" w:color="auto"/>
                <w:bottom w:val="none" w:sz="0" w:space="0" w:color="auto"/>
                <w:right w:val="none" w:sz="0" w:space="0" w:color="auto"/>
              </w:divBdr>
            </w:div>
            <w:div w:id="1509562227">
              <w:marLeft w:val="0"/>
              <w:marRight w:val="0"/>
              <w:marTop w:val="0"/>
              <w:marBottom w:val="0"/>
              <w:divBdr>
                <w:top w:val="none" w:sz="0" w:space="0" w:color="auto"/>
                <w:left w:val="none" w:sz="0" w:space="0" w:color="auto"/>
                <w:bottom w:val="none" w:sz="0" w:space="0" w:color="auto"/>
                <w:right w:val="none" w:sz="0" w:space="0" w:color="auto"/>
              </w:divBdr>
            </w:div>
            <w:div w:id="648245217">
              <w:marLeft w:val="0"/>
              <w:marRight w:val="0"/>
              <w:marTop w:val="0"/>
              <w:marBottom w:val="0"/>
              <w:divBdr>
                <w:top w:val="none" w:sz="0" w:space="0" w:color="auto"/>
                <w:left w:val="none" w:sz="0" w:space="0" w:color="auto"/>
                <w:bottom w:val="none" w:sz="0" w:space="0" w:color="auto"/>
                <w:right w:val="none" w:sz="0" w:space="0" w:color="auto"/>
              </w:divBdr>
            </w:div>
            <w:div w:id="52698262">
              <w:marLeft w:val="0"/>
              <w:marRight w:val="0"/>
              <w:marTop w:val="0"/>
              <w:marBottom w:val="0"/>
              <w:divBdr>
                <w:top w:val="none" w:sz="0" w:space="0" w:color="auto"/>
                <w:left w:val="none" w:sz="0" w:space="0" w:color="auto"/>
                <w:bottom w:val="none" w:sz="0" w:space="0" w:color="auto"/>
                <w:right w:val="none" w:sz="0" w:space="0" w:color="auto"/>
              </w:divBdr>
            </w:div>
            <w:div w:id="1770347168">
              <w:marLeft w:val="0"/>
              <w:marRight w:val="0"/>
              <w:marTop w:val="0"/>
              <w:marBottom w:val="0"/>
              <w:divBdr>
                <w:top w:val="none" w:sz="0" w:space="0" w:color="auto"/>
                <w:left w:val="none" w:sz="0" w:space="0" w:color="auto"/>
                <w:bottom w:val="none" w:sz="0" w:space="0" w:color="auto"/>
                <w:right w:val="none" w:sz="0" w:space="0" w:color="auto"/>
              </w:divBdr>
            </w:div>
            <w:div w:id="1862429429">
              <w:marLeft w:val="0"/>
              <w:marRight w:val="0"/>
              <w:marTop w:val="0"/>
              <w:marBottom w:val="0"/>
              <w:divBdr>
                <w:top w:val="none" w:sz="0" w:space="0" w:color="auto"/>
                <w:left w:val="none" w:sz="0" w:space="0" w:color="auto"/>
                <w:bottom w:val="none" w:sz="0" w:space="0" w:color="auto"/>
                <w:right w:val="none" w:sz="0" w:space="0" w:color="auto"/>
              </w:divBdr>
            </w:div>
            <w:div w:id="1669939683">
              <w:marLeft w:val="0"/>
              <w:marRight w:val="0"/>
              <w:marTop w:val="0"/>
              <w:marBottom w:val="0"/>
              <w:divBdr>
                <w:top w:val="none" w:sz="0" w:space="0" w:color="auto"/>
                <w:left w:val="none" w:sz="0" w:space="0" w:color="auto"/>
                <w:bottom w:val="none" w:sz="0" w:space="0" w:color="auto"/>
                <w:right w:val="none" w:sz="0" w:space="0" w:color="auto"/>
              </w:divBdr>
            </w:div>
            <w:div w:id="712117015">
              <w:marLeft w:val="0"/>
              <w:marRight w:val="0"/>
              <w:marTop w:val="0"/>
              <w:marBottom w:val="0"/>
              <w:divBdr>
                <w:top w:val="none" w:sz="0" w:space="0" w:color="auto"/>
                <w:left w:val="none" w:sz="0" w:space="0" w:color="auto"/>
                <w:bottom w:val="none" w:sz="0" w:space="0" w:color="auto"/>
                <w:right w:val="none" w:sz="0" w:space="0" w:color="auto"/>
              </w:divBdr>
            </w:div>
            <w:div w:id="1927153303">
              <w:marLeft w:val="0"/>
              <w:marRight w:val="0"/>
              <w:marTop w:val="0"/>
              <w:marBottom w:val="0"/>
              <w:divBdr>
                <w:top w:val="none" w:sz="0" w:space="0" w:color="auto"/>
                <w:left w:val="none" w:sz="0" w:space="0" w:color="auto"/>
                <w:bottom w:val="none" w:sz="0" w:space="0" w:color="auto"/>
                <w:right w:val="none" w:sz="0" w:space="0" w:color="auto"/>
              </w:divBdr>
            </w:div>
            <w:div w:id="1324554384">
              <w:marLeft w:val="0"/>
              <w:marRight w:val="0"/>
              <w:marTop w:val="0"/>
              <w:marBottom w:val="0"/>
              <w:divBdr>
                <w:top w:val="none" w:sz="0" w:space="0" w:color="auto"/>
                <w:left w:val="none" w:sz="0" w:space="0" w:color="auto"/>
                <w:bottom w:val="none" w:sz="0" w:space="0" w:color="auto"/>
                <w:right w:val="none" w:sz="0" w:space="0" w:color="auto"/>
              </w:divBdr>
            </w:div>
            <w:div w:id="833494507">
              <w:marLeft w:val="0"/>
              <w:marRight w:val="0"/>
              <w:marTop w:val="0"/>
              <w:marBottom w:val="0"/>
              <w:divBdr>
                <w:top w:val="none" w:sz="0" w:space="0" w:color="auto"/>
                <w:left w:val="none" w:sz="0" w:space="0" w:color="auto"/>
                <w:bottom w:val="none" w:sz="0" w:space="0" w:color="auto"/>
                <w:right w:val="none" w:sz="0" w:space="0" w:color="auto"/>
              </w:divBdr>
            </w:div>
            <w:div w:id="1358771012">
              <w:marLeft w:val="0"/>
              <w:marRight w:val="0"/>
              <w:marTop w:val="0"/>
              <w:marBottom w:val="0"/>
              <w:divBdr>
                <w:top w:val="none" w:sz="0" w:space="0" w:color="auto"/>
                <w:left w:val="none" w:sz="0" w:space="0" w:color="auto"/>
                <w:bottom w:val="none" w:sz="0" w:space="0" w:color="auto"/>
                <w:right w:val="none" w:sz="0" w:space="0" w:color="auto"/>
              </w:divBdr>
            </w:div>
            <w:div w:id="639387321">
              <w:marLeft w:val="0"/>
              <w:marRight w:val="0"/>
              <w:marTop w:val="0"/>
              <w:marBottom w:val="0"/>
              <w:divBdr>
                <w:top w:val="none" w:sz="0" w:space="0" w:color="auto"/>
                <w:left w:val="none" w:sz="0" w:space="0" w:color="auto"/>
                <w:bottom w:val="none" w:sz="0" w:space="0" w:color="auto"/>
                <w:right w:val="none" w:sz="0" w:space="0" w:color="auto"/>
              </w:divBdr>
            </w:div>
            <w:div w:id="426972177">
              <w:marLeft w:val="0"/>
              <w:marRight w:val="0"/>
              <w:marTop w:val="0"/>
              <w:marBottom w:val="0"/>
              <w:divBdr>
                <w:top w:val="none" w:sz="0" w:space="0" w:color="auto"/>
                <w:left w:val="none" w:sz="0" w:space="0" w:color="auto"/>
                <w:bottom w:val="none" w:sz="0" w:space="0" w:color="auto"/>
                <w:right w:val="none" w:sz="0" w:space="0" w:color="auto"/>
              </w:divBdr>
            </w:div>
            <w:div w:id="1894077513">
              <w:marLeft w:val="0"/>
              <w:marRight w:val="0"/>
              <w:marTop w:val="0"/>
              <w:marBottom w:val="0"/>
              <w:divBdr>
                <w:top w:val="none" w:sz="0" w:space="0" w:color="auto"/>
                <w:left w:val="none" w:sz="0" w:space="0" w:color="auto"/>
                <w:bottom w:val="none" w:sz="0" w:space="0" w:color="auto"/>
                <w:right w:val="none" w:sz="0" w:space="0" w:color="auto"/>
              </w:divBdr>
            </w:div>
            <w:div w:id="106434060">
              <w:marLeft w:val="0"/>
              <w:marRight w:val="0"/>
              <w:marTop w:val="0"/>
              <w:marBottom w:val="0"/>
              <w:divBdr>
                <w:top w:val="none" w:sz="0" w:space="0" w:color="auto"/>
                <w:left w:val="none" w:sz="0" w:space="0" w:color="auto"/>
                <w:bottom w:val="none" w:sz="0" w:space="0" w:color="auto"/>
                <w:right w:val="none" w:sz="0" w:space="0" w:color="auto"/>
              </w:divBdr>
            </w:div>
            <w:div w:id="2083216439">
              <w:marLeft w:val="0"/>
              <w:marRight w:val="0"/>
              <w:marTop w:val="0"/>
              <w:marBottom w:val="0"/>
              <w:divBdr>
                <w:top w:val="none" w:sz="0" w:space="0" w:color="auto"/>
                <w:left w:val="none" w:sz="0" w:space="0" w:color="auto"/>
                <w:bottom w:val="none" w:sz="0" w:space="0" w:color="auto"/>
                <w:right w:val="none" w:sz="0" w:space="0" w:color="auto"/>
              </w:divBdr>
            </w:div>
            <w:div w:id="38096317">
              <w:marLeft w:val="0"/>
              <w:marRight w:val="0"/>
              <w:marTop w:val="0"/>
              <w:marBottom w:val="0"/>
              <w:divBdr>
                <w:top w:val="none" w:sz="0" w:space="0" w:color="auto"/>
                <w:left w:val="none" w:sz="0" w:space="0" w:color="auto"/>
                <w:bottom w:val="none" w:sz="0" w:space="0" w:color="auto"/>
                <w:right w:val="none" w:sz="0" w:space="0" w:color="auto"/>
              </w:divBdr>
            </w:div>
            <w:div w:id="1012411952">
              <w:marLeft w:val="0"/>
              <w:marRight w:val="0"/>
              <w:marTop w:val="0"/>
              <w:marBottom w:val="0"/>
              <w:divBdr>
                <w:top w:val="none" w:sz="0" w:space="0" w:color="auto"/>
                <w:left w:val="none" w:sz="0" w:space="0" w:color="auto"/>
                <w:bottom w:val="none" w:sz="0" w:space="0" w:color="auto"/>
                <w:right w:val="none" w:sz="0" w:space="0" w:color="auto"/>
              </w:divBdr>
            </w:div>
          </w:divsChild>
        </w:div>
        <w:div w:id="1882860720">
          <w:marLeft w:val="0"/>
          <w:marRight w:val="0"/>
          <w:marTop w:val="0"/>
          <w:marBottom w:val="0"/>
          <w:divBdr>
            <w:top w:val="none" w:sz="0" w:space="0" w:color="auto"/>
            <w:left w:val="none" w:sz="0" w:space="0" w:color="auto"/>
            <w:bottom w:val="none" w:sz="0" w:space="0" w:color="auto"/>
            <w:right w:val="none" w:sz="0" w:space="0" w:color="auto"/>
          </w:divBdr>
          <w:divsChild>
            <w:div w:id="2036996374">
              <w:marLeft w:val="0"/>
              <w:marRight w:val="0"/>
              <w:marTop w:val="0"/>
              <w:marBottom w:val="0"/>
              <w:divBdr>
                <w:top w:val="none" w:sz="0" w:space="0" w:color="auto"/>
                <w:left w:val="none" w:sz="0" w:space="0" w:color="auto"/>
                <w:bottom w:val="none" w:sz="0" w:space="0" w:color="auto"/>
                <w:right w:val="none" w:sz="0" w:space="0" w:color="auto"/>
              </w:divBdr>
            </w:div>
            <w:div w:id="1282765720">
              <w:marLeft w:val="0"/>
              <w:marRight w:val="0"/>
              <w:marTop w:val="0"/>
              <w:marBottom w:val="0"/>
              <w:divBdr>
                <w:top w:val="none" w:sz="0" w:space="0" w:color="auto"/>
                <w:left w:val="none" w:sz="0" w:space="0" w:color="auto"/>
                <w:bottom w:val="none" w:sz="0" w:space="0" w:color="auto"/>
                <w:right w:val="none" w:sz="0" w:space="0" w:color="auto"/>
              </w:divBdr>
            </w:div>
            <w:div w:id="109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20459">
      <w:bodyDiv w:val="1"/>
      <w:marLeft w:val="0"/>
      <w:marRight w:val="0"/>
      <w:marTop w:val="0"/>
      <w:marBottom w:val="0"/>
      <w:divBdr>
        <w:top w:val="none" w:sz="0" w:space="0" w:color="auto"/>
        <w:left w:val="none" w:sz="0" w:space="0" w:color="auto"/>
        <w:bottom w:val="none" w:sz="0" w:space="0" w:color="auto"/>
        <w:right w:val="none" w:sz="0" w:space="0" w:color="auto"/>
      </w:divBdr>
      <w:divsChild>
        <w:div w:id="1846364205">
          <w:marLeft w:val="0"/>
          <w:marRight w:val="0"/>
          <w:marTop w:val="0"/>
          <w:marBottom w:val="0"/>
          <w:divBdr>
            <w:top w:val="none" w:sz="0" w:space="0" w:color="auto"/>
            <w:left w:val="none" w:sz="0" w:space="0" w:color="auto"/>
            <w:bottom w:val="none" w:sz="0" w:space="0" w:color="auto"/>
            <w:right w:val="none" w:sz="0" w:space="0" w:color="auto"/>
          </w:divBdr>
          <w:divsChild>
            <w:div w:id="811293387">
              <w:marLeft w:val="0"/>
              <w:marRight w:val="0"/>
              <w:marTop w:val="0"/>
              <w:marBottom w:val="0"/>
              <w:divBdr>
                <w:top w:val="none" w:sz="0" w:space="0" w:color="auto"/>
                <w:left w:val="none" w:sz="0" w:space="0" w:color="auto"/>
                <w:bottom w:val="none" w:sz="0" w:space="0" w:color="auto"/>
                <w:right w:val="none" w:sz="0" w:space="0" w:color="auto"/>
              </w:divBdr>
            </w:div>
            <w:div w:id="902251753">
              <w:marLeft w:val="0"/>
              <w:marRight w:val="0"/>
              <w:marTop w:val="0"/>
              <w:marBottom w:val="0"/>
              <w:divBdr>
                <w:top w:val="none" w:sz="0" w:space="0" w:color="auto"/>
                <w:left w:val="none" w:sz="0" w:space="0" w:color="auto"/>
                <w:bottom w:val="none" w:sz="0" w:space="0" w:color="auto"/>
                <w:right w:val="none" w:sz="0" w:space="0" w:color="auto"/>
              </w:divBdr>
            </w:div>
            <w:div w:id="914511872">
              <w:marLeft w:val="0"/>
              <w:marRight w:val="0"/>
              <w:marTop w:val="0"/>
              <w:marBottom w:val="0"/>
              <w:divBdr>
                <w:top w:val="none" w:sz="0" w:space="0" w:color="auto"/>
                <w:left w:val="none" w:sz="0" w:space="0" w:color="auto"/>
                <w:bottom w:val="none" w:sz="0" w:space="0" w:color="auto"/>
                <w:right w:val="none" w:sz="0" w:space="0" w:color="auto"/>
              </w:divBdr>
            </w:div>
            <w:div w:id="1895575716">
              <w:marLeft w:val="0"/>
              <w:marRight w:val="0"/>
              <w:marTop w:val="0"/>
              <w:marBottom w:val="0"/>
              <w:divBdr>
                <w:top w:val="none" w:sz="0" w:space="0" w:color="auto"/>
                <w:left w:val="none" w:sz="0" w:space="0" w:color="auto"/>
                <w:bottom w:val="none" w:sz="0" w:space="0" w:color="auto"/>
                <w:right w:val="none" w:sz="0" w:space="0" w:color="auto"/>
              </w:divBdr>
            </w:div>
            <w:div w:id="1085492549">
              <w:marLeft w:val="0"/>
              <w:marRight w:val="0"/>
              <w:marTop w:val="0"/>
              <w:marBottom w:val="0"/>
              <w:divBdr>
                <w:top w:val="none" w:sz="0" w:space="0" w:color="auto"/>
                <w:left w:val="none" w:sz="0" w:space="0" w:color="auto"/>
                <w:bottom w:val="none" w:sz="0" w:space="0" w:color="auto"/>
                <w:right w:val="none" w:sz="0" w:space="0" w:color="auto"/>
              </w:divBdr>
            </w:div>
          </w:divsChild>
        </w:div>
        <w:div w:id="1606227079">
          <w:marLeft w:val="0"/>
          <w:marRight w:val="0"/>
          <w:marTop w:val="0"/>
          <w:marBottom w:val="0"/>
          <w:divBdr>
            <w:top w:val="none" w:sz="0" w:space="0" w:color="auto"/>
            <w:left w:val="none" w:sz="0" w:space="0" w:color="auto"/>
            <w:bottom w:val="none" w:sz="0" w:space="0" w:color="auto"/>
            <w:right w:val="none" w:sz="0" w:space="0" w:color="auto"/>
          </w:divBdr>
          <w:divsChild>
            <w:div w:id="306008724">
              <w:marLeft w:val="0"/>
              <w:marRight w:val="0"/>
              <w:marTop w:val="0"/>
              <w:marBottom w:val="0"/>
              <w:divBdr>
                <w:top w:val="none" w:sz="0" w:space="0" w:color="auto"/>
                <w:left w:val="none" w:sz="0" w:space="0" w:color="auto"/>
                <w:bottom w:val="none" w:sz="0" w:space="0" w:color="auto"/>
                <w:right w:val="none" w:sz="0" w:space="0" w:color="auto"/>
              </w:divBdr>
            </w:div>
            <w:div w:id="600064494">
              <w:marLeft w:val="0"/>
              <w:marRight w:val="0"/>
              <w:marTop w:val="0"/>
              <w:marBottom w:val="0"/>
              <w:divBdr>
                <w:top w:val="none" w:sz="0" w:space="0" w:color="auto"/>
                <w:left w:val="none" w:sz="0" w:space="0" w:color="auto"/>
                <w:bottom w:val="none" w:sz="0" w:space="0" w:color="auto"/>
                <w:right w:val="none" w:sz="0" w:space="0" w:color="auto"/>
              </w:divBdr>
            </w:div>
            <w:div w:id="2032145979">
              <w:marLeft w:val="0"/>
              <w:marRight w:val="0"/>
              <w:marTop w:val="0"/>
              <w:marBottom w:val="0"/>
              <w:divBdr>
                <w:top w:val="none" w:sz="0" w:space="0" w:color="auto"/>
                <w:left w:val="none" w:sz="0" w:space="0" w:color="auto"/>
                <w:bottom w:val="none" w:sz="0" w:space="0" w:color="auto"/>
                <w:right w:val="none" w:sz="0" w:space="0" w:color="auto"/>
              </w:divBdr>
            </w:div>
            <w:div w:id="1723865650">
              <w:marLeft w:val="0"/>
              <w:marRight w:val="0"/>
              <w:marTop w:val="0"/>
              <w:marBottom w:val="0"/>
              <w:divBdr>
                <w:top w:val="none" w:sz="0" w:space="0" w:color="auto"/>
                <w:left w:val="none" w:sz="0" w:space="0" w:color="auto"/>
                <w:bottom w:val="none" w:sz="0" w:space="0" w:color="auto"/>
                <w:right w:val="none" w:sz="0" w:space="0" w:color="auto"/>
              </w:divBdr>
            </w:div>
            <w:div w:id="246615459">
              <w:marLeft w:val="0"/>
              <w:marRight w:val="0"/>
              <w:marTop w:val="0"/>
              <w:marBottom w:val="0"/>
              <w:divBdr>
                <w:top w:val="none" w:sz="0" w:space="0" w:color="auto"/>
                <w:left w:val="none" w:sz="0" w:space="0" w:color="auto"/>
                <w:bottom w:val="none" w:sz="0" w:space="0" w:color="auto"/>
                <w:right w:val="none" w:sz="0" w:space="0" w:color="auto"/>
              </w:divBdr>
            </w:div>
            <w:div w:id="961225390">
              <w:marLeft w:val="0"/>
              <w:marRight w:val="0"/>
              <w:marTop w:val="0"/>
              <w:marBottom w:val="0"/>
              <w:divBdr>
                <w:top w:val="none" w:sz="0" w:space="0" w:color="auto"/>
                <w:left w:val="none" w:sz="0" w:space="0" w:color="auto"/>
                <w:bottom w:val="none" w:sz="0" w:space="0" w:color="auto"/>
                <w:right w:val="none" w:sz="0" w:space="0" w:color="auto"/>
              </w:divBdr>
            </w:div>
            <w:div w:id="109008353">
              <w:marLeft w:val="0"/>
              <w:marRight w:val="0"/>
              <w:marTop w:val="0"/>
              <w:marBottom w:val="0"/>
              <w:divBdr>
                <w:top w:val="none" w:sz="0" w:space="0" w:color="auto"/>
                <w:left w:val="none" w:sz="0" w:space="0" w:color="auto"/>
                <w:bottom w:val="none" w:sz="0" w:space="0" w:color="auto"/>
                <w:right w:val="none" w:sz="0" w:space="0" w:color="auto"/>
              </w:divBdr>
            </w:div>
            <w:div w:id="1078526373">
              <w:marLeft w:val="0"/>
              <w:marRight w:val="0"/>
              <w:marTop w:val="0"/>
              <w:marBottom w:val="0"/>
              <w:divBdr>
                <w:top w:val="none" w:sz="0" w:space="0" w:color="auto"/>
                <w:left w:val="none" w:sz="0" w:space="0" w:color="auto"/>
                <w:bottom w:val="none" w:sz="0" w:space="0" w:color="auto"/>
                <w:right w:val="none" w:sz="0" w:space="0" w:color="auto"/>
              </w:divBdr>
            </w:div>
            <w:div w:id="1373262203">
              <w:marLeft w:val="0"/>
              <w:marRight w:val="0"/>
              <w:marTop w:val="0"/>
              <w:marBottom w:val="0"/>
              <w:divBdr>
                <w:top w:val="none" w:sz="0" w:space="0" w:color="auto"/>
                <w:left w:val="none" w:sz="0" w:space="0" w:color="auto"/>
                <w:bottom w:val="none" w:sz="0" w:space="0" w:color="auto"/>
                <w:right w:val="none" w:sz="0" w:space="0" w:color="auto"/>
              </w:divBdr>
            </w:div>
            <w:div w:id="937522570">
              <w:marLeft w:val="0"/>
              <w:marRight w:val="0"/>
              <w:marTop w:val="0"/>
              <w:marBottom w:val="0"/>
              <w:divBdr>
                <w:top w:val="none" w:sz="0" w:space="0" w:color="auto"/>
                <w:left w:val="none" w:sz="0" w:space="0" w:color="auto"/>
                <w:bottom w:val="none" w:sz="0" w:space="0" w:color="auto"/>
                <w:right w:val="none" w:sz="0" w:space="0" w:color="auto"/>
              </w:divBdr>
            </w:div>
            <w:div w:id="1874875971">
              <w:marLeft w:val="0"/>
              <w:marRight w:val="0"/>
              <w:marTop w:val="0"/>
              <w:marBottom w:val="0"/>
              <w:divBdr>
                <w:top w:val="none" w:sz="0" w:space="0" w:color="auto"/>
                <w:left w:val="none" w:sz="0" w:space="0" w:color="auto"/>
                <w:bottom w:val="none" w:sz="0" w:space="0" w:color="auto"/>
                <w:right w:val="none" w:sz="0" w:space="0" w:color="auto"/>
              </w:divBdr>
            </w:div>
            <w:div w:id="2005467972">
              <w:marLeft w:val="0"/>
              <w:marRight w:val="0"/>
              <w:marTop w:val="0"/>
              <w:marBottom w:val="0"/>
              <w:divBdr>
                <w:top w:val="none" w:sz="0" w:space="0" w:color="auto"/>
                <w:left w:val="none" w:sz="0" w:space="0" w:color="auto"/>
                <w:bottom w:val="none" w:sz="0" w:space="0" w:color="auto"/>
                <w:right w:val="none" w:sz="0" w:space="0" w:color="auto"/>
              </w:divBdr>
            </w:div>
            <w:div w:id="1315914692">
              <w:marLeft w:val="0"/>
              <w:marRight w:val="0"/>
              <w:marTop w:val="0"/>
              <w:marBottom w:val="0"/>
              <w:divBdr>
                <w:top w:val="none" w:sz="0" w:space="0" w:color="auto"/>
                <w:left w:val="none" w:sz="0" w:space="0" w:color="auto"/>
                <w:bottom w:val="none" w:sz="0" w:space="0" w:color="auto"/>
                <w:right w:val="none" w:sz="0" w:space="0" w:color="auto"/>
              </w:divBdr>
            </w:div>
            <w:div w:id="1752582574">
              <w:marLeft w:val="0"/>
              <w:marRight w:val="0"/>
              <w:marTop w:val="0"/>
              <w:marBottom w:val="0"/>
              <w:divBdr>
                <w:top w:val="none" w:sz="0" w:space="0" w:color="auto"/>
                <w:left w:val="none" w:sz="0" w:space="0" w:color="auto"/>
                <w:bottom w:val="none" w:sz="0" w:space="0" w:color="auto"/>
                <w:right w:val="none" w:sz="0" w:space="0" w:color="auto"/>
              </w:divBdr>
            </w:div>
            <w:div w:id="428736951">
              <w:marLeft w:val="0"/>
              <w:marRight w:val="0"/>
              <w:marTop w:val="0"/>
              <w:marBottom w:val="0"/>
              <w:divBdr>
                <w:top w:val="none" w:sz="0" w:space="0" w:color="auto"/>
                <w:left w:val="none" w:sz="0" w:space="0" w:color="auto"/>
                <w:bottom w:val="none" w:sz="0" w:space="0" w:color="auto"/>
                <w:right w:val="none" w:sz="0" w:space="0" w:color="auto"/>
              </w:divBdr>
            </w:div>
            <w:div w:id="1935286489">
              <w:marLeft w:val="0"/>
              <w:marRight w:val="0"/>
              <w:marTop w:val="0"/>
              <w:marBottom w:val="0"/>
              <w:divBdr>
                <w:top w:val="none" w:sz="0" w:space="0" w:color="auto"/>
                <w:left w:val="none" w:sz="0" w:space="0" w:color="auto"/>
                <w:bottom w:val="none" w:sz="0" w:space="0" w:color="auto"/>
                <w:right w:val="none" w:sz="0" w:space="0" w:color="auto"/>
              </w:divBdr>
            </w:div>
            <w:div w:id="62989951">
              <w:marLeft w:val="0"/>
              <w:marRight w:val="0"/>
              <w:marTop w:val="0"/>
              <w:marBottom w:val="0"/>
              <w:divBdr>
                <w:top w:val="none" w:sz="0" w:space="0" w:color="auto"/>
                <w:left w:val="none" w:sz="0" w:space="0" w:color="auto"/>
                <w:bottom w:val="none" w:sz="0" w:space="0" w:color="auto"/>
                <w:right w:val="none" w:sz="0" w:space="0" w:color="auto"/>
              </w:divBdr>
            </w:div>
            <w:div w:id="17360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ksafebc.com/resources/health-safety/posters/home-care-worker-bathroom/full-booklet?lang=en&amp;dire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ksafebcphotochallenge.com/jan-feb-2016/" TargetMode="External"/><Relationship Id="rId5" Type="http://schemas.openxmlformats.org/officeDocument/2006/relationships/numbering" Target="numbering.xml"/><Relationship Id="rId10" Type="http://schemas.openxmlformats.org/officeDocument/2006/relationships/hyperlink" Target="https://www.worksafebcphotochallenge.com/may-june-2018/" TargetMode="External"/><Relationship Id="rId4" Type="http://schemas.openxmlformats.org/officeDocument/2006/relationships/customXml" Target="../customXml/item4.xml"/><Relationship Id="rId9" Type="http://schemas.openxmlformats.org/officeDocument/2006/relationships/hyperlink" Target="https://www.worksafebcphotochallenge.com/mar-apr-20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9F608-BEEA-48D7-87C8-DA8EB70960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CC5E78-26EC-4218-B03D-9E7D0EE31FA6}">
  <ds:schemaRefs>
    <ds:schemaRef ds:uri="http://schemas.microsoft.com/sharepoint/v3/contenttype/forms"/>
  </ds:schemaRefs>
</ds:datastoreItem>
</file>

<file path=customXml/itemProps3.xml><?xml version="1.0" encoding="utf-8"?>
<ds:datastoreItem xmlns:ds="http://schemas.openxmlformats.org/officeDocument/2006/customXml" ds:itemID="{81213D54-D956-4414-BF44-DBE89E7B7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2402</Words>
  <Characters>13697</Characters>
  <Application>Microsoft Office Word</Application>
  <DocSecurity>0</DocSecurity>
  <Lines>114</Lines>
  <Paragraphs>32</Paragraphs>
  <ScaleCrop>false</ScaleCrop>
  <Manager/>
  <Company/>
  <LinksUpToDate>false</LinksUpToDate>
  <CharactersWithSpaces>16067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Vandenburgh, Elaine</cp:lastModifiedBy>
  <cp:revision>50</cp:revision>
  <dcterms:created xsi:type="dcterms:W3CDTF">2025-05-29T15:13:00Z</dcterms:created>
  <dcterms:modified xsi:type="dcterms:W3CDTF">2025-07-17T21:37:00Z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